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4002D972" w14:textId="77777777" w:rsidR="00FD155C" w:rsidRPr="000D4497" w:rsidRDefault="00FD155C" w:rsidP="00FD15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A17D84B" w14:textId="77777777" w:rsidR="00070E3B" w:rsidRPr="000D4497" w:rsidRDefault="00070E3B" w:rsidP="00070E3B">
      <w:pPr>
        <w:suppressAutoHyphens/>
        <w:autoSpaceDN w:val="0"/>
        <w:spacing w:line="256" w:lineRule="auto"/>
        <w:jc w:val="right"/>
        <w:rPr>
          <w:rFonts w:ascii="Arial" w:eastAsia="Calibri" w:hAnsi="Arial" w:cs="Arial"/>
          <w:sz w:val="22"/>
          <w:szCs w:val="22"/>
        </w:rPr>
      </w:pPr>
      <w:r w:rsidRPr="000D4497">
        <w:rPr>
          <w:rFonts w:ascii="Arial" w:eastAsia="Calibri" w:hAnsi="Arial" w:cs="Arial"/>
          <w:sz w:val="22"/>
          <w:szCs w:val="22"/>
        </w:rPr>
        <w:t xml:space="preserve">Załącznik nr 1a </w:t>
      </w:r>
    </w:p>
    <w:p w14:paraId="3FD19647" w14:textId="77777777" w:rsidR="00070E3B" w:rsidRPr="000D4497" w:rsidRDefault="00070E3B" w:rsidP="00070E3B">
      <w:pPr>
        <w:suppressAutoHyphens/>
        <w:autoSpaceDN w:val="0"/>
        <w:spacing w:line="254" w:lineRule="auto"/>
        <w:rPr>
          <w:rFonts w:ascii="Arial" w:eastAsia="Calibri" w:hAnsi="Arial" w:cs="Arial"/>
          <w:b/>
          <w:sz w:val="22"/>
          <w:szCs w:val="22"/>
        </w:rPr>
      </w:pPr>
      <w:r w:rsidRPr="000D4497">
        <w:rPr>
          <w:rFonts w:ascii="Arial" w:eastAsia="Calibri" w:hAnsi="Arial" w:cs="Arial"/>
          <w:b/>
          <w:sz w:val="22"/>
          <w:szCs w:val="22"/>
        </w:rPr>
        <w:t>Wykonawca:</w:t>
      </w:r>
    </w:p>
    <w:p w14:paraId="667F043F" w14:textId="77777777" w:rsidR="00070E3B" w:rsidRPr="000D4497" w:rsidRDefault="00070E3B" w:rsidP="00070E3B">
      <w:pPr>
        <w:suppressAutoHyphens/>
        <w:autoSpaceDN w:val="0"/>
        <w:spacing w:line="480" w:lineRule="auto"/>
        <w:ind w:right="5954"/>
        <w:rPr>
          <w:rFonts w:ascii="Arial" w:eastAsia="Calibri" w:hAnsi="Arial" w:cs="Arial"/>
          <w:sz w:val="22"/>
          <w:szCs w:val="22"/>
        </w:rPr>
      </w:pPr>
      <w:r w:rsidRPr="000D4497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………………………………………………………………………………………..</w:t>
      </w:r>
    </w:p>
    <w:p w14:paraId="31D2D8A7" w14:textId="77777777" w:rsidR="00070E3B" w:rsidRPr="000D4497" w:rsidRDefault="00070E3B" w:rsidP="00070E3B">
      <w:pPr>
        <w:suppressAutoHyphens/>
        <w:autoSpaceDN w:val="0"/>
        <w:spacing w:line="254" w:lineRule="auto"/>
        <w:ind w:right="5953"/>
        <w:rPr>
          <w:rFonts w:ascii="Arial" w:eastAsia="Calibri" w:hAnsi="Arial" w:cs="Arial"/>
          <w:i/>
          <w:sz w:val="22"/>
          <w:szCs w:val="22"/>
        </w:rPr>
      </w:pPr>
      <w:r w:rsidRPr="000D4497">
        <w:rPr>
          <w:rFonts w:ascii="Arial" w:eastAsia="Calibri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0D4497">
        <w:rPr>
          <w:rFonts w:ascii="Arial" w:eastAsia="Calibri" w:hAnsi="Arial" w:cs="Arial"/>
          <w:i/>
          <w:sz w:val="22"/>
          <w:szCs w:val="22"/>
        </w:rPr>
        <w:t>CEiDG</w:t>
      </w:r>
      <w:proofErr w:type="spellEnd"/>
      <w:r w:rsidRPr="000D4497">
        <w:rPr>
          <w:rFonts w:ascii="Arial" w:eastAsia="Calibri" w:hAnsi="Arial" w:cs="Arial"/>
          <w:i/>
          <w:sz w:val="22"/>
          <w:szCs w:val="22"/>
        </w:rPr>
        <w:t>)</w:t>
      </w:r>
    </w:p>
    <w:p w14:paraId="00CE4A80" w14:textId="77777777" w:rsidR="00070E3B" w:rsidRPr="000D4497" w:rsidRDefault="00070E3B" w:rsidP="00070E3B">
      <w:pPr>
        <w:suppressAutoHyphens/>
        <w:autoSpaceDN w:val="0"/>
        <w:spacing w:line="254" w:lineRule="auto"/>
        <w:rPr>
          <w:rFonts w:ascii="Arial" w:eastAsia="Calibri" w:hAnsi="Arial" w:cs="Arial"/>
          <w:sz w:val="22"/>
          <w:szCs w:val="22"/>
          <w:u w:val="single"/>
        </w:rPr>
      </w:pPr>
      <w:r w:rsidRPr="000D4497">
        <w:rPr>
          <w:rFonts w:ascii="Arial" w:eastAsia="Calibri" w:hAnsi="Arial" w:cs="Arial"/>
          <w:sz w:val="22"/>
          <w:szCs w:val="22"/>
          <w:u w:val="single"/>
        </w:rPr>
        <w:t>reprezentowany przez:</w:t>
      </w:r>
    </w:p>
    <w:p w14:paraId="050CBD16" w14:textId="77777777" w:rsidR="00070E3B" w:rsidRPr="000D4497" w:rsidRDefault="00070E3B" w:rsidP="00070E3B">
      <w:pPr>
        <w:suppressAutoHyphens/>
        <w:autoSpaceDN w:val="0"/>
        <w:spacing w:line="480" w:lineRule="auto"/>
        <w:ind w:right="5954"/>
        <w:rPr>
          <w:rFonts w:ascii="Arial" w:eastAsia="Calibri" w:hAnsi="Arial" w:cs="Arial"/>
          <w:sz w:val="22"/>
          <w:szCs w:val="22"/>
        </w:rPr>
      </w:pPr>
      <w:r w:rsidRPr="000D4497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</w:t>
      </w:r>
    </w:p>
    <w:p w14:paraId="54BEAB64" w14:textId="77777777" w:rsidR="00070E3B" w:rsidRPr="000D4497" w:rsidRDefault="00070E3B" w:rsidP="00070E3B">
      <w:pPr>
        <w:suppressAutoHyphens/>
        <w:autoSpaceDN w:val="0"/>
        <w:spacing w:line="254" w:lineRule="auto"/>
        <w:ind w:right="5391"/>
        <w:rPr>
          <w:rFonts w:ascii="Arial" w:eastAsia="Calibri" w:hAnsi="Arial" w:cs="Arial"/>
          <w:i/>
          <w:sz w:val="22"/>
          <w:szCs w:val="22"/>
        </w:rPr>
      </w:pPr>
      <w:r w:rsidRPr="000D4497">
        <w:rPr>
          <w:rFonts w:ascii="Arial" w:eastAsia="Calibri" w:hAnsi="Arial" w:cs="Arial"/>
          <w:i/>
          <w:sz w:val="22"/>
          <w:szCs w:val="22"/>
        </w:rPr>
        <w:t>(imię, nazwisko, stanowisko/podstawa do reprezentacji)</w:t>
      </w:r>
    </w:p>
    <w:p w14:paraId="31C1FBB8" w14:textId="77777777" w:rsidR="00070E3B" w:rsidRPr="000D4497" w:rsidRDefault="00070E3B" w:rsidP="00070E3B">
      <w:pPr>
        <w:suppressAutoHyphens/>
        <w:autoSpaceDN w:val="0"/>
        <w:spacing w:line="254" w:lineRule="auto"/>
        <w:rPr>
          <w:rFonts w:ascii="Arial" w:eastAsia="Calibri" w:hAnsi="Arial" w:cs="Arial"/>
          <w:b/>
          <w:sz w:val="22"/>
          <w:szCs w:val="22"/>
        </w:rPr>
      </w:pPr>
    </w:p>
    <w:p w14:paraId="79E29B01" w14:textId="77777777" w:rsidR="00070E3B" w:rsidRPr="000D4497" w:rsidRDefault="00070E3B" w:rsidP="00070E3B">
      <w:pPr>
        <w:suppressAutoHyphens/>
        <w:autoSpaceDN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0D4497">
        <w:rPr>
          <w:rFonts w:ascii="Arial" w:eastAsia="Calibri" w:hAnsi="Arial" w:cs="Arial"/>
          <w:b/>
          <w:sz w:val="22"/>
          <w:szCs w:val="22"/>
          <w:u w:val="single"/>
        </w:rPr>
        <w:t xml:space="preserve">Oświadczenia wykonawcy/wykonawcy wspólnie ubiegającego się o udzielenie zamówienia </w:t>
      </w:r>
    </w:p>
    <w:p w14:paraId="05617B6A" w14:textId="77777777" w:rsidR="00070E3B" w:rsidRPr="000D4497" w:rsidRDefault="00070E3B" w:rsidP="00070E3B">
      <w:pPr>
        <w:suppressAutoHyphens/>
        <w:autoSpaceDN w:val="0"/>
        <w:spacing w:before="120"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0D4497">
        <w:rPr>
          <w:rFonts w:ascii="Arial" w:eastAsia="Calibri" w:hAnsi="Arial" w:cs="Arial"/>
          <w:b/>
          <w:sz w:val="22"/>
          <w:szCs w:val="22"/>
          <w:u w:val="single"/>
        </w:rPr>
        <w:t xml:space="preserve">DOTYCZĄCE PRZESŁANEK WYKLUCZENIA Z ART. 5K ROZPORZĄDZENIA 833/2014 ORAZ ART. 7 UST. 1 USTAWY </w:t>
      </w:r>
      <w:r w:rsidRPr="000D4497">
        <w:rPr>
          <w:rFonts w:ascii="Arial" w:eastAsia="Calibri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07C84357" w14:textId="77777777" w:rsidR="00070E3B" w:rsidRPr="000D4497" w:rsidRDefault="00070E3B" w:rsidP="00070E3B">
      <w:pPr>
        <w:suppressAutoHyphens/>
        <w:autoSpaceDN w:val="0"/>
        <w:spacing w:before="120"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0D4497">
        <w:rPr>
          <w:rFonts w:ascii="Arial" w:eastAsia="Calibri" w:hAnsi="Arial" w:cs="Arial"/>
          <w:b/>
          <w:sz w:val="22"/>
          <w:szCs w:val="22"/>
        </w:rPr>
        <w:t xml:space="preserve">składane na podstawie art. 125 ust. 1 ustawy </w:t>
      </w:r>
      <w:proofErr w:type="spellStart"/>
      <w:r w:rsidRPr="000D4497">
        <w:rPr>
          <w:rFonts w:ascii="Arial" w:eastAsia="Calibri" w:hAnsi="Arial" w:cs="Arial"/>
          <w:b/>
          <w:sz w:val="22"/>
          <w:szCs w:val="22"/>
        </w:rPr>
        <w:t>Pzp</w:t>
      </w:r>
      <w:proofErr w:type="spellEnd"/>
    </w:p>
    <w:p w14:paraId="28CC0C11" w14:textId="77777777" w:rsidR="00070E3B" w:rsidRPr="000D4497" w:rsidRDefault="00070E3B" w:rsidP="00070E3B">
      <w:pPr>
        <w:suppressAutoHyphens/>
        <w:autoSpaceDN w:val="0"/>
        <w:spacing w:before="240" w:line="360" w:lineRule="auto"/>
        <w:ind w:firstLine="709"/>
        <w:jc w:val="both"/>
        <w:rPr>
          <w:rFonts w:ascii="Arial" w:eastAsia="Calibri" w:hAnsi="Arial" w:cs="Arial"/>
          <w:sz w:val="22"/>
          <w:szCs w:val="22"/>
        </w:rPr>
      </w:pPr>
      <w:r w:rsidRPr="000D4497">
        <w:rPr>
          <w:rFonts w:ascii="Arial" w:eastAsia="Calibri" w:hAnsi="Arial" w:cs="Arial"/>
          <w:sz w:val="22"/>
          <w:szCs w:val="22"/>
        </w:rPr>
        <w:t xml:space="preserve">Na potrzeby postępowania o udzielenie zamówienia publicznego pn. </w:t>
      </w:r>
      <w:r w:rsidRPr="000D4497">
        <w:rPr>
          <w:rFonts w:ascii="Arial" w:eastAsia="Calibri" w:hAnsi="Arial" w:cs="Arial"/>
          <w:sz w:val="22"/>
          <w:szCs w:val="22"/>
        </w:rPr>
        <w:br/>
        <w:t xml:space="preserve">………………………………………………………………….……………………………. </w:t>
      </w:r>
      <w:r w:rsidRPr="000D4497">
        <w:rPr>
          <w:rFonts w:ascii="Arial" w:eastAsia="Calibri" w:hAnsi="Arial" w:cs="Arial"/>
          <w:i/>
          <w:sz w:val="22"/>
          <w:szCs w:val="22"/>
        </w:rPr>
        <w:t>(nazwa postępowania)</w:t>
      </w:r>
      <w:r w:rsidRPr="000D4497">
        <w:rPr>
          <w:rFonts w:ascii="Arial" w:eastAsia="Calibri" w:hAnsi="Arial" w:cs="Arial"/>
          <w:sz w:val="22"/>
          <w:szCs w:val="22"/>
        </w:rPr>
        <w:t>,</w:t>
      </w:r>
      <w:r w:rsidRPr="000D4497">
        <w:rPr>
          <w:rFonts w:ascii="Arial" w:eastAsia="Calibri" w:hAnsi="Arial" w:cs="Arial"/>
          <w:i/>
          <w:sz w:val="22"/>
          <w:szCs w:val="22"/>
        </w:rPr>
        <w:t xml:space="preserve"> </w:t>
      </w:r>
      <w:r w:rsidRPr="000D4497">
        <w:rPr>
          <w:rFonts w:ascii="Arial" w:eastAsia="Calibri" w:hAnsi="Arial" w:cs="Arial"/>
          <w:sz w:val="22"/>
          <w:szCs w:val="22"/>
        </w:rPr>
        <w:t xml:space="preserve">prowadzonego przez ………………….………. </w:t>
      </w:r>
      <w:r w:rsidRPr="000D4497">
        <w:rPr>
          <w:rFonts w:ascii="Arial" w:eastAsia="Calibri" w:hAnsi="Arial" w:cs="Arial"/>
          <w:i/>
          <w:sz w:val="22"/>
          <w:szCs w:val="22"/>
        </w:rPr>
        <w:t xml:space="preserve">(oznaczenie zamawiającego), </w:t>
      </w:r>
      <w:r w:rsidRPr="000D4497">
        <w:rPr>
          <w:rFonts w:ascii="Arial" w:eastAsia="Calibri" w:hAnsi="Arial" w:cs="Arial"/>
          <w:sz w:val="22"/>
          <w:szCs w:val="22"/>
        </w:rPr>
        <w:t>oświadczam, co następuje:</w:t>
      </w:r>
    </w:p>
    <w:p w14:paraId="36F7A924" w14:textId="77777777" w:rsidR="00070E3B" w:rsidRPr="000D4497" w:rsidRDefault="00070E3B" w:rsidP="00070E3B">
      <w:pPr>
        <w:shd w:val="clear" w:color="auto" w:fill="BFBFBF"/>
        <w:suppressAutoHyphens/>
        <w:autoSpaceDN w:val="0"/>
        <w:spacing w:before="360" w:line="360" w:lineRule="auto"/>
        <w:rPr>
          <w:rFonts w:ascii="Arial" w:eastAsia="Calibri" w:hAnsi="Arial" w:cs="Arial"/>
          <w:b/>
          <w:sz w:val="22"/>
          <w:szCs w:val="22"/>
        </w:rPr>
      </w:pPr>
      <w:r w:rsidRPr="000D4497">
        <w:rPr>
          <w:rFonts w:ascii="Arial" w:eastAsia="Calibri" w:hAnsi="Arial" w:cs="Arial"/>
          <w:b/>
          <w:sz w:val="22"/>
          <w:szCs w:val="22"/>
        </w:rPr>
        <w:t>OŚWIADCZENIA DOTYCZĄCE WYKONAWCY:</w:t>
      </w:r>
    </w:p>
    <w:p w14:paraId="5620900F" w14:textId="77777777" w:rsidR="00070E3B" w:rsidRPr="000D4497" w:rsidRDefault="00070E3B" w:rsidP="00070E3B">
      <w:pPr>
        <w:numPr>
          <w:ilvl w:val="0"/>
          <w:numId w:val="52"/>
        </w:numPr>
        <w:suppressAutoHyphens/>
        <w:autoSpaceDN w:val="0"/>
        <w:spacing w:before="36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0D4497">
        <w:rPr>
          <w:rFonts w:ascii="Arial" w:eastAsia="Calibri" w:hAnsi="Arial" w:cs="Arial"/>
          <w:sz w:val="22"/>
          <w:szCs w:val="22"/>
        </w:rPr>
        <w:t xml:space="preserve">Oświadczam, że nie podlegam wykluczeniu z postępowania na podstawie </w:t>
      </w:r>
      <w:r w:rsidRPr="000D4497">
        <w:rPr>
          <w:rFonts w:ascii="Arial" w:eastAsia="Calibri" w:hAnsi="Arial" w:cs="Arial"/>
          <w:sz w:val="22"/>
          <w:szCs w:val="22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 „rozporządzenie 833/2014”, w brzmieniu nadanym rozporządzeniem Rady (UE) 2022/576 w sprawie zmiany rozporządzenia (UE) nr 833/2014 dotyczącego środków ograniczających w związku </w:t>
      </w:r>
      <w:r w:rsidRPr="000D4497">
        <w:rPr>
          <w:rFonts w:ascii="Arial" w:eastAsia="Calibri" w:hAnsi="Arial" w:cs="Arial"/>
          <w:sz w:val="22"/>
          <w:szCs w:val="22"/>
        </w:rPr>
        <w:lastRenderedPageBreak/>
        <w:t>z działaniami Rosji destabilizującymi sytuację na Ukrainie (Dz. Urz. UE nr L 111 z 8.4.2022, str. 1), dalej „rozporządzenie 2022/576”.</w:t>
      </w:r>
      <w:r w:rsidRPr="000D4497">
        <w:rPr>
          <w:rFonts w:ascii="Arial" w:eastAsia="Calibri" w:hAnsi="Arial" w:cs="Arial"/>
          <w:sz w:val="22"/>
          <w:szCs w:val="22"/>
          <w:vertAlign w:val="superscript"/>
        </w:rPr>
        <w:footnoteReference w:id="1"/>
      </w:r>
    </w:p>
    <w:p w14:paraId="3A438251" w14:textId="77777777" w:rsidR="00070E3B" w:rsidRPr="000D4497" w:rsidRDefault="00070E3B" w:rsidP="00070E3B">
      <w:pPr>
        <w:numPr>
          <w:ilvl w:val="0"/>
          <w:numId w:val="52"/>
        </w:numPr>
        <w:suppressAutoHyphens/>
        <w:autoSpaceDN w:val="0"/>
        <w:spacing w:line="360" w:lineRule="auto"/>
        <w:ind w:left="426"/>
        <w:jc w:val="both"/>
        <w:rPr>
          <w:rFonts w:ascii="Arial" w:eastAsia="Calibri" w:hAnsi="Arial" w:cs="Arial"/>
          <w:sz w:val="22"/>
          <w:szCs w:val="22"/>
        </w:rPr>
      </w:pPr>
      <w:r w:rsidRPr="000D4497">
        <w:rPr>
          <w:rFonts w:ascii="Arial" w:eastAsia="Calibri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0D4497">
        <w:rPr>
          <w:rFonts w:ascii="Arial" w:hAnsi="Arial" w:cs="Arial"/>
          <w:color w:val="222222"/>
          <w:sz w:val="22"/>
          <w:szCs w:val="22"/>
        </w:rPr>
        <w:t xml:space="preserve">7 ust. 1 ustawy </w:t>
      </w:r>
      <w:r w:rsidRPr="000D4497">
        <w:rPr>
          <w:rFonts w:ascii="Arial" w:eastAsia="Calibri" w:hAnsi="Arial" w:cs="Arial"/>
          <w:color w:val="222222"/>
          <w:sz w:val="22"/>
          <w:szCs w:val="22"/>
        </w:rPr>
        <w:t>z dnia 13 kwietnia 2022 r.</w:t>
      </w:r>
      <w:r w:rsidRPr="000D4497">
        <w:rPr>
          <w:rFonts w:ascii="Arial" w:eastAsia="Calibri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0D4497">
        <w:rPr>
          <w:rFonts w:ascii="Arial" w:eastAsia="Calibri" w:hAnsi="Arial" w:cs="Arial"/>
          <w:color w:val="222222"/>
          <w:sz w:val="22"/>
          <w:szCs w:val="22"/>
        </w:rPr>
        <w:t>(Dz. U. poz. 835)</w:t>
      </w:r>
      <w:r w:rsidRPr="000D4497">
        <w:rPr>
          <w:rFonts w:ascii="Arial" w:eastAsia="Calibri" w:hAnsi="Arial" w:cs="Arial"/>
          <w:i/>
          <w:iCs/>
          <w:color w:val="222222"/>
          <w:sz w:val="22"/>
          <w:szCs w:val="22"/>
        </w:rPr>
        <w:t>.</w:t>
      </w:r>
      <w:r w:rsidRPr="000D4497">
        <w:rPr>
          <w:rFonts w:ascii="Arial" w:eastAsia="Calibri" w:hAnsi="Arial" w:cs="Arial"/>
          <w:color w:val="222222"/>
          <w:sz w:val="22"/>
          <w:szCs w:val="22"/>
          <w:vertAlign w:val="superscript"/>
        </w:rPr>
        <w:footnoteReference w:id="2"/>
      </w:r>
    </w:p>
    <w:p w14:paraId="4AEB225C" w14:textId="77777777" w:rsidR="00070E3B" w:rsidRPr="000D4497" w:rsidRDefault="00070E3B" w:rsidP="00070E3B">
      <w:pPr>
        <w:shd w:val="clear" w:color="auto" w:fill="BFBFBF"/>
        <w:suppressAutoHyphens/>
        <w:autoSpaceDN w:val="0"/>
        <w:spacing w:before="240"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0D4497">
        <w:rPr>
          <w:rFonts w:ascii="Arial" w:eastAsia="Calibri" w:hAnsi="Arial" w:cs="Arial"/>
          <w:b/>
          <w:sz w:val="22"/>
          <w:szCs w:val="22"/>
        </w:rPr>
        <w:t>INFORMACJA DOTYCZĄCA POLEGANIA NA ZDOLNOŚCIACH LUB SYTUACJI PODMIOTU UDOSTĘPNIAJĄCEGO ZASOBY W ZAKRESIE ODPOWIADAJĄCYM PONAD 10% WARTOŚCI ZAMÓWIENIA</w:t>
      </w:r>
      <w:r w:rsidRPr="000D4497">
        <w:rPr>
          <w:rFonts w:ascii="Arial" w:eastAsia="Calibri" w:hAnsi="Arial" w:cs="Arial"/>
          <w:b/>
          <w:bCs/>
          <w:sz w:val="22"/>
          <w:szCs w:val="22"/>
        </w:rPr>
        <w:t>:</w:t>
      </w:r>
    </w:p>
    <w:p w14:paraId="39920175" w14:textId="77777777" w:rsidR="00070E3B" w:rsidRPr="000D4497" w:rsidRDefault="00070E3B" w:rsidP="00070E3B">
      <w:pPr>
        <w:suppressAutoHyphens/>
        <w:autoSpaceDN w:val="0"/>
        <w:spacing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bookmarkStart w:id="1" w:name="_Hlk99016800"/>
      <w:r w:rsidRPr="000D4497">
        <w:rPr>
          <w:rFonts w:ascii="Arial" w:eastAsia="Calibri" w:hAnsi="Arial" w:cs="Arial"/>
          <w:color w:val="0070C0"/>
          <w:sz w:val="22"/>
          <w:szCs w:val="22"/>
        </w:rPr>
        <w:t>[UWAGA</w:t>
      </w:r>
      <w:r w:rsidRPr="000D4497">
        <w:rPr>
          <w:rFonts w:ascii="Arial" w:eastAsia="Calibri" w:hAnsi="Arial" w:cs="Arial"/>
          <w:i/>
          <w:color w:val="0070C0"/>
          <w:sz w:val="22"/>
          <w:szCs w:val="22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D4497">
        <w:rPr>
          <w:rFonts w:ascii="Arial" w:eastAsia="Calibri" w:hAnsi="Arial" w:cs="Arial"/>
          <w:color w:val="0070C0"/>
          <w:sz w:val="22"/>
          <w:szCs w:val="22"/>
        </w:rPr>
        <w:t>]</w:t>
      </w:r>
      <w:bookmarkEnd w:id="1"/>
    </w:p>
    <w:p w14:paraId="314EBDC5" w14:textId="77777777" w:rsidR="00070E3B" w:rsidRPr="000D4497" w:rsidRDefault="00070E3B" w:rsidP="00070E3B">
      <w:pPr>
        <w:suppressAutoHyphens/>
        <w:autoSpaceDN w:val="0"/>
        <w:spacing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0D4497">
        <w:rPr>
          <w:rFonts w:ascii="Arial" w:eastAsia="Calibri" w:hAnsi="Arial" w:cs="Arial"/>
          <w:sz w:val="22"/>
          <w:szCs w:val="22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0D4497">
        <w:rPr>
          <w:rFonts w:ascii="Arial" w:eastAsia="Calibri" w:hAnsi="Arial" w:cs="Arial"/>
          <w:i/>
          <w:sz w:val="22"/>
          <w:szCs w:val="22"/>
        </w:rPr>
        <w:t xml:space="preserve">(wskazać </w:t>
      </w:r>
      <w:bookmarkEnd w:id="2"/>
      <w:r w:rsidRPr="000D4497">
        <w:rPr>
          <w:rFonts w:ascii="Arial" w:eastAsia="Calibri" w:hAnsi="Arial" w:cs="Arial"/>
          <w:i/>
          <w:sz w:val="22"/>
          <w:szCs w:val="22"/>
        </w:rPr>
        <w:t>dokument i właściwą jednostkę redakcyjną dokumentu, w której określono warunki udziału w postępowaniu),</w:t>
      </w:r>
      <w:r w:rsidRPr="000D4497">
        <w:rPr>
          <w:rFonts w:ascii="Arial" w:eastAsia="Calibri" w:hAnsi="Arial" w:cs="Arial"/>
          <w:sz w:val="22"/>
          <w:szCs w:val="22"/>
        </w:rPr>
        <w:t xml:space="preserve"> polegam na zdolnościach lub sytuacji następującego podmiotu </w:t>
      </w:r>
      <w:r w:rsidRPr="000D4497">
        <w:rPr>
          <w:rFonts w:ascii="Arial" w:eastAsia="Calibri" w:hAnsi="Arial" w:cs="Arial"/>
          <w:sz w:val="22"/>
          <w:szCs w:val="22"/>
        </w:rPr>
        <w:lastRenderedPageBreak/>
        <w:t xml:space="preserve">udostępniającego zasoby: </w:t>
      </w:r>
      <w:bookmarkStart w:id="3" w:name="_Hlk99014455"/>
      <w:r w:rsidRPr="000D4497">
        <w:rPr>
          <w:rFonts w:ascii="Arial" w:eastAsia="Calibri" w:hAnsi="Arial" w:cs="Arial"/>
          <w:sz w:val="22"/>
          <w:szCs w:val="22"/>
        </w:rPr>
        <w:t>………………………………………………………………………...…………………………………….…</w:t>
      </w:r>
      <w:r w:rsidRPr="000D4497">
        <w:rPr>
          <w:rFonts w:ascii="Arial" w:eastAsia="Calibri" w:hAnsi="Arial" w:cs="Arial"/>
          <w:i/>
          <w:sz w:val="22"/>
          <w:szCs w:val="22"/>
        </w:rPr>
        <w:t xml:space="preserve"> </w:t>
      </w:r>
      <w:bookmarkEnd w:id="3"/>
      <w:r w:rsidRPr="000D4497">
        <w:rPr>
          <w:rFonts w:ascii="Arial" w:eastAsia="Calibri" w:hAnsi="Arial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0D4497">
        <w:rPr>
          <w:rFonts w:ascii="Arial" w:eastAsia="Calibri" w:hAnsi="Arial" w:cs="Arial"/>
          <w:i/>
          <w:sz w:val="22"/>
          <w:szCs w:val="22"/>
        </w:rPr>
        <w:t>CEiDG</w:t>
      </w:r>
      <w:proofErr w:type="spellEnd"/>
      <w:r w:rsidRPr="000D4497">
        <w:rPr>
          <w:rFonts w:ascii="Arial" w:eastAsia="Calibri" w:hAnsi="Arial" w:cs="Arial"/>
          <w:i/>
          <w:sz w:val="22"/>
          <w:szCs w:val="22"/>
        </w:rPr>
        <w:t>)</w:t>
      </w:r>
      <w:r w:rsidRPr="000D4497">
        <w:rPr>
          <w:rFonts w:ascii="Arial" w:eastAsia="Calibri" w:hAnsi="Arial" w:cs="Arial"/>
          <w:sz w:val="22"/>
          <w:szCs w:val="22"/>
        </w:rPr>
        <w:t>,</w:t>
      </w:r>
      <w:r w:rsidRPr="000D4497">
        <w:rPr>
          <w:rFonts w:ascii="Arial" w:eastAsia="Calibri" w:hAnsi="Arial" w:cs="Arial"/>
          <w:sz w:val="22"/>
          <w:szCs w:val="22"/>
        </w:rPr>
        <w:br/>
        <w:t xml:space="preserve">w następującym zakresie: ……………………………………………………………………………………… </w:t>
      </w:r>
      <w:r w:rsidRPr="000D4497">
        <w:rPr>
          <w:rFonts w:ascii="Arial" w:eastAsia="Calibri" w:hAnsi="Arial" w:cs="Arial"/>
          <w:i/>
          <w:sz w:val="22"/>
          <w:szCs w:val="22"/>
        </w:rPr>
        <w:t>(określić odpowiedni zakres udostępnianych zasobów dla wskazanego podmiotu)</w:t>
      </w:r>
      <w:r w:rsidRPr="000D4497">
        <w:rPr>
          <w:rFonts w:ascii="Arial" w:eastAsia="Calibri" w:hAnsi="Arial" w:cs="Arial"/>
          <w:iCs/>
          <w:sz w:val="22"/>
          <w:szCs w:val="22"/>
        </w:rPr>
        <w:t>,</w:t>
      </w:r>
      <w:r w:rsidRPr="000D4497">
        <w:rPr>
          <w:rFonts w:ascii="Arial" w:eastAsia="Calibri" w:hAnsi="Arial" w:cs="Arial"/>
          <w:i/>
          <w:sz w:val="22"/>
          <w:szCs w:val="22"/>
        </w:rPr>
        <w:br/>
      </w:r>
      <w:r w:rsidRPr="000D4497">
        <w:rPr>
          <w:rFonts w:ascii="Arial" w:eastAsia="Calibri" w:hAnsi="Arial" w:cs="Arial"/>
          <w:sz w:val="22"/>
          <w:szCs w:val="22"/>
        </w:rPr>
        <w:t xml:space="preserve">co odpowiada ponad 10% wartości przedmiotowego zamówienia. </w:t>
      </w:r>
    </w:p>
    <w:p w14:paraId="34D3075C" w14:textId="77777777" w:rsidR="00070E3B" w:rsidRPr="000D4497" w:rsidRDefault="00070E3B" w:rsidP="00070E3B">
      <w:pPr>
        <w:shd w:val="clear" w:color="auto" w:fill="BFBFBF"/>
        <w:suppressAutoHyphens/>
        <w:autoSpaceDN w:val="0"/>
        <w:spacing w:before="240" w:after="12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0D4497">
        <w:rPr>
          <w:rFonts w:ascii="Arial" w:eastAsia="Calibri" w:hAnsi="Arial" w:cs="Arial"/>
          <w:b/>
          <w:sz w:val="22"/>
          <w:szCs w:val="22"/>
        </w:rPr>
        <w:t>OŚWIADCZENIE DOTYCZĄCE PODWYKONAWCY, NA KTÓREGO PRZYPADA PONAD 10% WARTOŚCI ZAMÓWIENIA:</w:t>
      </w:r>
    </w:p>
    <w:p w14:paraId="1ECE1144" w14:textId="77777777" w:rsidR="00070E3B" w:rsidRPr="000D4497" w:rsidRDefault="00070E3B" w:rsidP="00070E3B">
      <w:pPr>
        <w:suppressAutoHyphens/>
        <w:autoSpaceDN w:val="0"/>
        <w:spacing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0D4497">
        <w:rPr>
          <w:rFonts w:ascii="Arial" w:eastAsia="Calibri" w:hAnsi="Arial" w:cs="Arial"/>
          <w:color w:val="0070C0"/>
          <w:sz w:val="22"/>
          <w:szCs w:val="22"/>
        </w:rPr>
        <w:t>[UWAGA</w:t>
      </w:r>
      <w:r w:rsidRPr="000D4497">
        <w:rPr>
          <w:rFonts w:ascii="Arial" w:eastAsia="Calibri" w:hAnsi="Arial" w:cs="Arial"/>
          <w:i/>
          <w:color w:val="0070C0"/>
          <w:sz w:val="22"/>
          <w:szCs w:val="22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D4497">
        <w:rPr>
          <w:rFonts w:ascii="Arial" w:eastAsia="Calibri" w:hAnsi="Arial" w:cs="Arial"/>
          <w:color w:val="0070C0"/>
          <w:sz w:val="22"/>
          <w:szCs w:val="22"/>
        </w:rPr>
        <w:t>]</w:t>
      </w:r>
    </w:p>
    <w:p w14:paraId="6279240F" w14:textId="622F70A7" w:rsidR="00070E3B" w:rsidRPr="000D4497" w:rsidRDefault="00070E3B" w:rsidP="00070E3B">
      <w:pPr>
        <w:suppressAutoHyphens/>
        <w:autoSpaceDN w:val="0"/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0D4497">
        <w:rPr>
          <w:rFonts w:ascii="Arial" w:eastAsia="Calibri" w:hAnsi="Arial" w:cs="Arial"/>
          <w:sz w:val="22"/>
          <w:szCs w:val="22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 </w:t>
      </w:r>
      <w:r w:rsidRPr="000D4497">
        <w:rPr>
          <w:rFonts w:ascii="Arial" w:eastAsia="Calibri" w:hAnsi="Arial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0D4497">
        <w:rPr>
          <w:rFonts w:ascii="Arial" w:eastAsia="Calibri" w:hAnsi="Arial" w:cs="Arial"/>
          <w:i/>
          <w:sz w:val="22"/>
          <w:szCs w:val="22"/>
        </w:rPr>
        <w:t>CEiDG</w:t>
      </w:r>
      <w:proofErr w:type="spellEnd"/>
      <w:r w:rsidRPr="000D4497">
        <w:rPr>
          <w:rFonts w:ascii="Arial" w:eastAsia="Calibri" w:hAnsi="Arial" w:cs="Arial"/>
          <w:i/>
          <w:sz w:val="22"/>
          <w:szCs w:val="22"/>
        </w:rPr>
        <w:t>)</w:t>
      </w:r>
      <w:r w:rsidRPr="000D4497">
        <w:rPr>
          <w:rFonts w:ascii="Arial" w:eastAsia="Calibri" w:hAnsi="Arial" w:cs="Arial"/>
          <w:sz w:val="22"/>
          <w:szCs w:val="22"/>
        </w:rPr>
        <w:t>,</w:t>
      </w:r>
      <w:r w:rsidRPr="000D4497">
        <w:rPr>
          <w:rFonts w:ascii="Arial" w:eastAsia="Calibri" w:hAnsi="Arial" w:cs="Arial"/>
          <w:sz w:val="22"/>
          <w:szCs w:val="22"/>
        </w:rPr>
        <w:br/>
        <w:t>nie zachodzą podstawy wykluczenia z postępowania o udzielenie zamówienia przewidziane w  art. 5k rozporządzenia 833/2014 w brzmieniu nadanym rozporządzeniem 2022/576.</w:t>
      </w:r>
    </w:p>
    <w:p w14:paraId="5C6942CB" w14:textId="77777777" w:rsidR="00070E3B" w:rsidRPr="000D4497" w:rsidRDefault="00070E3B" w:rsidP="00070E3B">
      <w:pPr>
        <w:shd w:val="clear" w:color="auto" w:fill="BFBFBF"/>
        <w:suppressAutoHyphens/>
        <w:autoSpaceDN w:val="0"/>
        <w:spacing w:before="240" w:after="12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0D4497">
        <w:rPr>
          <w:rFonts w:ascii="Arial" w:eastAsia="Calibri" w:hAnsi="Arial" w:cs="Arial"/>
          <w:b/>
          <w:sz w:val="22"/>
          <w:szCs w:val="22"/>
        </w:rPr>
        <w:t>OŚWIADCZENIE DOTYCZĄCE DOSTAWCY, NA KTÓREGO PRZYPADA PONAD 10% WARTOŚCI ZAMÓWIENIA:</w:t>
      </w:r>
    </w:p>
    <w:p w14:paraId="4D343C70" w14:textId="77777777" w:rsidR="00070E3B" w:rsidRPr="000D4497" w:rsidRDefault="00070E3B" w:rsidP="00070E3B">
      <w:pPr>
        <w:suppressAutoHyphens/>
        <w:autoSpaceDN w:val="0"/>
        <w:spacing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0D4497">
        <w:rPr>
          <w:rFonts w:ascii="Arial" w:eastAsia="Calibri" w:hAnsi="Arial" w:cs="Arial"/>
          <w:color w:val="0070C0"/>
          <w:sz w:val="22"/>
          <w:szCs w:val="22"/>
        </w:rPr>
        <w:t>[UWAGA</w:t>
      </w:r>
      <w:r w:rsidRPr="000D4497">
        <w:rPr>
          <w:rFonts w:ascii="Arial" w:eastAsia="Calibri" w:hAnsi="Arial" w:cs="Arial"/>
          <w:i/>
          <w:color w:val="0070C0"/>
          <w:sz w:val="22"/>
          <w:szCs w:val="22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D4497">
        <w:rPr>
          <w:rFonts w:ascii="Arial" w:eastAsia="Calibri" w:hAnsi="Arial" w:cs="Arial"/>
          <w:color w:val="0070C0"/>
          <w:sz w:val="22"/>
          <w:szCs w:val="22"/>
        </w:rPr>
        <w:t>]</w:t>
      </w:r>
    </w:p>
    <w:p w14:paraId="67FF7498" w14:textId="266A96FF" w:rsidR="00070E3B" w:rsidRPr="000D4497" w:rsidRDefault="00070E3B" w:rsidP="00070E3B">
      <w:pPr>
        <w:suppressAutoHyphens/>
        <w:autoSpaceDN w:val="0"/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0D4497">
        <w:rPr>
          <w:rFonts w:ascii="Arial" w:eastAsia="Calibri" w:hAnsi="Arial" w:cs="Arial"/>
          <w:sz w:val="22"/>
          <w:szCs w:val="22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 </w:t>
      </w:r>
      <w:r w:rsidRPr="000D4497">
        <w:rPr>
          <w:rFonts w:ascii="Arial" w:eastAsia="Calibri" w:hAnsi="Arial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0D4497">
        <w:rPr>
          <w:rFonts w:ascii="Arial" w:eastAsia="Calibri" w:hAnsi="Arial" w:cs="Arial"/>
          <w:i/>
          <w:sz w:val="22"/>
          <w:szCs w:val="22"/>
        </w:rPr>
        <w:t>CEiDG</w:t>
      </w:r>
      <w:proofErr w:type="spellEnd"/>
      <w:r w:rsidRPr="000D4497">
        <w:rPr>
          <w:rFonts w:ascii="Arial" w:eastAsia="Calibri" w:hAnsi="Arial" w:cs="Arial"/>
          <w:i/>
          <w:sz w:val="22"/>
          <w:szCs w:val="22"/>
        </w:rPr>
        <w:t>)</w:t>
      </w:r>
      <w:r w:rsidRPr="000D4497">
        <w:rPr>
          <w:rFonts w:ascii="Arial" w:eastAsia="Calibri" w:hAnsi="Arial" w:cs="Arial"/>
          <w:sz w:val="22"/>
          <w:szCs w:val="22"/>
        </w:rPr>
        <w:t>,</w:t>
      </w:r>
      <w:r w:rsidRPr="000D4497">
        <w:rPr>
          <w:rFonts w:ascii="Arial" w:eastAsia="Calibri" w:hAnsi="Arial" w:cs="Arial"/>
          <w:sz w:val="22"/>
          <w:szCs w:val="22"/>
        </w:rPr>
        <w:br/>
        <w:t>nie zachodzą podstawy wykluczenia z postępowania o udzielenie zamówienia przewidziane w  art. 5k rozporządzenia 833/2014 w brzmieniu nadanym rozporządzeniem 2022/576.</w:t>
      </w:r>
    </w:p>
    <w:p w14:paraId="4E28D83D" w14:textId="77777777" w:rsidR="00070E3B" w:rsidRPr="000D4497" w:rsidRDefault="00070E3B" w:rsidP="00070E3B">
      <w:pPr>
        <w:shd w:val="clear" w:color="auto" w:fill="BFBFBF"/>
        <w:suppressAutoHyphens/>
        <w:autoSpaceDN w:val="0"/>
        <w:spacing w:before="24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0D4497">
        <w:rPr>
          <w:rFonts w:ascii="Arial" w:eastAsia="Calibri" w:hAnsi="Arial" w:cs="Arial"/>
          <w:b/>
          <w:sz w:val="22"/>
          <w:szCs w:val="22"/>
        </w:rPr>
        <w:t>OŚWIADCZENIE DOTYCZĄCE PODANYCH INFORMACJI:</w:t>
      </w:r>
    </w:p>
    <w:p w14:paraId="0FFC8104" w14:textId="77777777" w:rsidR="00070E3B" w:rsidRPr="000D4497" w:rsidRDefault="00070E3B" w:rsidP="00070E3B">
      <w:pPr>
        <w:suppressAutoHyphens/>
        <w:autoSpaceDN w:val="0"/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0D4497">
        <w:rPr>
          <w:rFonts w:ascii="Arial" w:eastAsia="Calibri" w:hAnsi="Arial" w:cs="Arial"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0D4497">
        <w:rPr>
          <w:rFonts w:ascii="Arial" w:eastAsia="Calibri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4EE3CA9" w14:textId="77777777" w:rsidR="00070E3B" w:rsidRPr="000D4497" w:rsidRDefault="00070E3B" w:rsidP="00070E3B">
      <w:pPr>
        <w:shd w:val="clear" w:color="auto" w:fill="BFBFBF"/>
        <w:suppressAutoHyphens/>
        <w:autoSpaceDN w:val="0"/>
        <w:spacing w:after="12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0D4497">
        <w:rPr>
          <w:rFonts w:ascii="Arial" w:eastAsia="Calibri" w:hAnsi="Arial" w:cs="Arial"/>
          <w:b/>
          <w:sz w:val="22"/>
          <w:szCs w:val="22"/>
        </w:rPr>
        <w:t>INFORMACJA DOTYCZĄCA DOSTĘPU DO PODMIOTOWYCH ŚRODKÓW DOWODOWYCH:</w:t>
      </w:r>
    </w:p>
    <w:p w14:paraId="229A00CE" w14:textId="7D1C9A29" w:rsidR="00070E3B" w:rsidRPr="000D4497" w:rsidRDefault="00070E3B" w:rsidP="00070E3B">
      <w:pPr>
        <w:suppressAutoHyphens/>
        <w:autoSpaceDN w:val="0"/>
        <w:spacing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0D4497">
        <w:rPr>
          <w:rFonts w:ascii="Arial" w:eastAsia="Calibri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  <w:r w:rsidRPr="000D4497">
        <w:rPr>
          <w:rFonts w:ascii="Arial" w:eastAsia="Calibri" w:hAnsi="Arial" w:cs="Arial"/>
          <w:sz w:val="22"/>
          <w:szCs w:val="22"/>
        </w:rPr>
        <w:br/>
        <w:t>1) .............................................................................................................................................</w:t>
      </w:r>
    </w:p>
    <w:p w14:paraId="091D9769" w14:textId="77777777" w:rsidR="00070E3B" w:rsidRPr="000D4497" w:rsidRDefault="00070E3B" w:rsidP="00070E3B">
      <w:pPr>
        <w:suppressAutoHyphens/>
        <w:autoSpaceDN w:val="0"/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0D4497">
        <w:rPr>
          <w:rFonts w:ascii="Arial" w:eastAsia="Calibri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4F464FF1" w14:textId="4D5310F4" w:rsidR="00070E3B" w:rsidRPr="000D4497" w:rsidRDefault="00070E3B" w:rsidP="00070E3B">
      <w:pPr>
        <w:suppressAutoHyphens/>
        <w:autoSpaceDN w:val="0"/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0D4497">
        <w:rPr>
          <w:rFonts w:ascii="Arial" w:eastAsia="Calibri" w:hAnsi="Arial" w:cs="Arial"/>
          <w:sz w:val="22"/>
          <w:szCs w:val="22"/>
        </w:rPr>
        <w:t>2) .............................................................................................................................................</w:t>
      </w:r>
    </w:p>
    <w:p w14:paraId="57759E40" w14:textId="77777777" w:rsidR="00070E3B" w:rsidRPr="000D4497" w:rsidRDefault="00070E3B" w:rsidP="00070E3B">
      <w:pPr>
        <w:suppressAutoHyphens/>
        <w:autoSpaceDN w:val="0"/>
        <w:spacing w:line="276" w:lineRule="auto"/>
        <w:jc w:val="both"/>
        <w:rPr>
          <w:rFonts w:ascii="Arial" w:eastAsia="Calibri" w:hAnsi="Arial" w:cs="Arial"/>
          <w:i/>
          <w:sz w:val="22"/>
          <w:szCs w:val="22"/>
        </w:rPr>
      </w:pPr>
      <w:r w:rsidRPr="000D4497">
        <w:rPr>
          <w:rFonts w:ascii="Arial" w:eastAsia="Calibri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5644E4F3" w14:textId="77777777" w:rsidR="00070E3B" w:rsidRPr="000D4497" w:rsidRDefault="00070E3B" w:rsidP="00070E3B">
      <w:pPr>
        <w:suppressAutoHyphens/>
        <w:autoSpaceDN w:val="0"/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</w:p>
    <w:p w14:paraId="2C10271B" w14:textId="537125EA" w:rsidR="00070E3B" w:rsidRPr="000D4497" w:rsidRDefault="00070E3B" w:rsidP="000D4497">
      <w:pPr>
        <w:suppressAutoHyphens/>
        <w:autoSpaceDN w:val="0"/>
        <w:spacing w:line="276" w:lineRule="auto"/>
        <w:jc w:val="right"/>
        <w:rPr>
          <w:rFonts w:ascii="Arial" w:eastAsia="Calibri" w:hAnsi="Arial" w:cs="Arial"/>
          <w:sz w:val="22"/>
          <w:szCs w:val="22"/>
        </w:rPr>
      </w:pPr>
      <w:bookmarkStart w:id="4" w:name="_Hlk102639179"/>
      <w:bookmarkEnd w:id="4"/>
      <w:r w:rsidRPr="000D4497">
        <w:rPr>
          <w:rFonts w:ascii="Arial" w:eastAsia="Calibri" w:hAnsi="Arial" w:cs="Arial"/>
          <w:i/>
          <w:sz w:val="22"/>
          <w:szCs w:val="22"/>
        </w:rPr>
        <w:t>……………………………………………………………….</w:t>
      </w:r>
    </w:p>
    <w:p w14:paraId="02B8EEB6" w14:textId="77777777" w:rsidR="00070E3B" w:rsidRPr="000D4497" w:rsidRDefault="00070E3B" w:rsidP="00070E3B">
      <w:pPr>
        <w:suppressAutoHyphens/>
        <w:autoSpaceDN w:val="0"/>
        <w:spacing w:line="276" w:lineRule="auto"/>
        <w:jc w:val="right"/>
        <w:rPr>
          <w:rFonts w:ascii="Arial" w:eastAsia="Calibri" w:hAnsi="Arial" w:cs="Arial"/>
          <w:sz w:val="22"/>
          <w:szCs w:val="22"/>
        </w:rPr>
      </w:pPr>
      <w:r w:rsidRPr="000D4497">
        <w:rPr>
          <w:rFonts w:ascii="Arial" w:eastAsia="Calibri" w:hAnsi="Arial" w:cs="Arial"/>
          <w:i/>
          <w:sz w:val="22"/>
          <w:szCs w:val="22"/>
        </w:rPr>
        <w:tab/>
      </w:r>
      <w:r w:rsidRPr="000D4497">
        <w:rPr>
          <w:rFonts w:ascii="Arial" w:eastAsia="Calibri" w:hAnsi="Arial" w:cs="Arial"/>
          <w:i/>
          <w:sz w:val="22"/>
          <w:szCs w:val="22"/>
        </w:rPr>
        <w:tab/>
      </w:r>
      <w:r w:rsidRPr="000D4497">
        <w:rPr>
          <w:rFonts w:ascii="Arial" w:eastAsia="Calibri" w:hAnsi="Arial" w:cs="Arial"/>
          <w:i/>
          <w:sz w:val="22"/>
          <w:szCs w:val="22"/>
        </w:rPr>
        <w:tab/>
      </w:r>
      <w:r w:rsidRPr="000D4497">
        <w:rPr>
          <w:rFonts w:ascii="Arial" w:eastAsia="Calibri" w:hAnsi="Arial" w:cs="Arial"/>
          <w:i/>
          <w:sz w:val="22"/>
          <w:szCs w:val="22"/>
        </w:rPr>
        <w:tab/>
      </w:r>
      <w:r w:rsidRPr="000D4497">
        <w:rPr>
          <w:rFonts w:ascii="Arial" w:eastAsia="Calibri" w:hAnsi="Arial" w:cs="Arial"/>
          <w:i/>
          <w:sz w:val="22"/>
          <w:szCs w:val="22"/>
        </w:rPr>
        <w:tab/>
      </w:r>
      <w:r w:rsidRPr="000D4497">
        <w:rPr>
          <w:rFonts w:ascii="Arial" w:eastAsia="Calibri" w:hAnsi="Arial" w:cs="Arial"/>
          <w:i/>
          <w:sz w:val="22"/>
          <w:szCs w:val="22"/>
        </w:rPr>
        <w:tab/>
        <w:t>podpis osoby/</w:t>
      </w:r>
      <w:proofErr w:type="spellStart"/>
      <w:r w:rsidRPr="000D4497">
        <w:rPr>
          <w:rFonts w:ascii="Arial" w:eastAsia="Calibri" w:hAnsi="Arial" w:cs="Arial"/>
          <w:i/>
          <w:sz w:val="22"/>
          <w:szCs w:val="22"/>
        </w:rPr>
        <w:t>ób</w:t>
      </w:r>
      <w:proofErr w:type="spellEnd"/>
      <w:r w:rsidRPr="000D4497">
        <w:rPr>
          <w:rFonts w:ascii="Arial" w:eastAsia="Calibri" w:hAnsi="Arial" w:cs="Arial"/>
          <w:i/>
          <w:sz w:val="22"/>
          <w:szCs w:val="22"/>
        </w:rPr>
        <w:t xml:space="preserve"> uprawnionej/</w:t>
      </w:r>
      <w:proofErr w:type="spellStart"/>
      <w:r w:rsidRPr="000D4497">
        <w:rPr>
          <w:rFonts w:ascii="Arial" w:eastAsia="Calibri" w:hAnsi="Arial" w:cs="Arial"/>
          <w:i/>
          <w:sz w:val="22"/>
          <w:szCs w:val="22"/>
        </w:rPr>
        <w:t>ych</w:t>
      </w:r>
      <w:proofErr w:type="spellEnd"/>
      <w:r w:rsidRPr="000D4497">
        <w:rPr>
          <w:rFonts w:ascii="Arial" w:eastAsia="Calibri" w:hAnsi="Arial" w:cs="Arial"/>
          <w:i/>
          <w:sz w:val="22"/>
          <w:szCs w:val="22"/>
        </w:rPr>
        <w:t xml:space="preserve"> do reprezentowania podmiotu</w:t>
      </w:r>
    </w:p>
    <w:p w14:paraId="21ADCCBE" w14:textId="76502EB4" w:rsidR="00070E3B" w:rsidRPr="000D4497" w:rsidRDefault="00070E3B" w:rsidP="000D4497">
      <w:pPr>
        <w:suppressAutoHyphens/>
        <w:autoSpaceDN w:val="0"/>
        <w:spacing w:line="276" w:lineRule="auto"/>
        <w:jc w:val="center"/>
        <w:rPr>
          <w:rFonts w:ascii="Arial" w:eastAsia="Calibri" w:hAnsi="Arial" w:cs="Arial"/>
          <w:sz w:val="22"/>
          <w:szCs w:val="22"/>
        </w:rPr>
      </w:pPr>
      <w:r w:rsidRPr="000D4497">
        <w:rPr>
          <w:rFonts w:ascii="Arial" w:eastAsia="Calibri" w:hAnsi="Arial" w:cs="Arial"/>
          <w:b/>
          <w:bCs/>
          <w:sz w:val="22"/>
          <w:szCs w:val="22"/>
        </w:rPr>
        <w:t xml:space="preserve">Dokument </w:t>
      </w:r>
      <w:r w:rsidRPr="000D4497">
        <w:rPr>
          <w:rFonts w:ascii="Arial" w:eastAsia="MS Mincho" w:hAnsi="Arial" w:cs="Arial"/>
          <w:b/>
          <w:sz w:val="22"/>
          <w:szCs w:val="22"/>
        </w:rPr>
        <w:t xml:space="preserve">musi być sporządzony, pod rygorem nieważności, </w:t>
      </w:r>
      <w:r w:rsidRPr="000D4497">
        <w:rPr>
          <w:rFonts w:ascii="Arial" w:hAnsi="Arial" w:cs="Arial"/>
          <w:b/>
          <w:sz w:val="22"/>
          <w:szCs w:val="22"/>
        </w:rPr>
        <w:t xml:space="preserve">w formie elektronicznej </w:t>
      </w:r>
      <w:r w:rsidRPr="000D4497">
        <w:rPr>
          <w:rFonts w:ascii="Arial" w:eastAsia="MS Mincho" w:hAnsi="Arial" w:cs="Arial"/>
          <w:b/>
          <w:i/>
          <w:sz w:val="22"/>
          <w:szCs w:val="22"/>
        </w:rPr>
        <w:t xml:space="preserve">(do zachowania formy elektronicznej wystarcza złożenie Oferty w postaci elektronicznej </w:t>
      </w:r>
      <w:r w:rsidRPr="000D4497">
        <w:rPr>
          <w:rFonts w:ascii="Arial" w:hAnsi="Arial" w:cs="Arial"/>
          <w:b/>
          <w:i/>
          <w:sz w:val="22"/>
          <w:szCs w:val="22"/>
        </w:rPr>
        <w:t xml:space="preserve">i </w:t>
      </w:r>
      <w:r w:rsidRPr="000D4497">
        <w:rPr>
          <w:rFonts w:ascii="Arial" w:hAnsi="Arial" w:cs="Arial"/>
          <w:b/>
          <w:i/>
          <w:sz w:val="22"/>
          <w:szCs w:val="22"/>
          <w:u w:val="single"/>
        </w:rPr>
        <w:t>opatrzenie jej kwalifikowanym podpisem elektronicznym</w:t>
      </w:r>
      <w:r w:rsidRPr="000D4497">
        <w:rPr>
          <w:rFonts w:ascii="Arial" w:hAnsi="Arial" w:cs="Arial"/>
          <w:b/>
          <w:i/>
          <w:sz w:val="22"/>
          <w:szCs w:val="22"/>
        </w:rPr>
        <w:t>)</w:t>
      </w:r>
    </w:p>
    <w:p w14:paraId="616718B0" w14:textId="0C85C1EF" w:rsidR="00070E3B" w:rsidRPr="000D4497" w:rsidRDefault="00070E3B">
      <w:pPr>
        <w:rPr>
          <w:rFonts w:ascii="Arial" w:hAnsi="Arial" w:cs="Arial"/>
          <w:sz w:val="22"/>
          <w:szCs w:val="22"/>
        </w:rPr>
      </w:pPr>
      <w:r w:rsidRPr="000D4497">
        <w:rPr>
          <w:rFonts w:ascii="Arial" w:hAnsi="Arial" w:cs="Arial"/>
          <w:sz w:val="22"/>
          <w:szCs w:val="22"/>
          <w:u w:val="single"/>
        </w:rPr>
        <w:br w:type="page"/>
      </w:r>
    </w:p>
    <w:p w14:paraId="62C5D156" w14:textId="77777777" w:rsidR="00070E3B" w:rsidRPr="00070E3B" w:rsidRDefault="00070E3B" w:rsidP="00070E3B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70E3B">
        <w:rPr>
          <w:rFonts w:ascii="Arial" w:hAnsi="Arial" w:cs="Arial"/>
          <w:sz w:val="22"/>
          <w:szCs w:val="22"/>
        </w:rPr>
        <w:lastRenderedPageBreak/>
        <w:t xml:space="preserve">Załącznik nr 1b </w:t>
      </w:r>
    </w:p>
    <w:p w14:paraId="59FCC248" w14:textId="77777777" w:rsidR="00070E3B" w:rsidRPr="00070E3B" w:rsidRDefault="00070E3B" w:rsidP="00070E3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70E3B">
        <w:rPr>
          <w:rFonts w:ascii="Arial" w:hAnsi="Arial" w:cs="Arial"/>
          <w:b/>
          <w:sz w:val="22"/>
          <w:szCs w:val="22"/>
        </w:rPr>
        <w:t>Podmiot udostępniający zasoby:</w:t>
      </w:r>
    </w:p>
    <w:p w14:paraId="50B62F87" w14:textId="6A588B54" w:rsidR="00070E3B" w:rsidRPr="00070E3B" w:rsidRDefault="00070E3B" w:rsidP="00070E3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70E3B">
        <w:rPr>
          <w:rFonts w:ascii="Arial" w:hAnsi="Arial" w:cs="Arial"/>
          <w:sz w:val="22"/>
          <w:szCs w:val="22"/>
        </w:rPr>
        <w:t>………………………………………………………………………………………......................</w:t>
      </w:r>
    </w:p>
    <w:p w14:paraId="784A330B" w14:textId="77777777" w:rsidR="00070E3B" w:rsidRPr="00070E3B" w:rsidRDefault="00070E3B" w:rsidP="00070E3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70E3B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070E3B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070E3B">
        <w:rPr>
          <w:rFonts w:ascii="Arial" w:hAnsi="Arial" w:cs="Arial"/>
          <w:i/>
          <w:sz w:val="22"/>
          <w:szCs w:val="22"/>
        </w:rPr>
        <w:t>)</w:t>
      </w:r>
    </w:p>
    <w:p w14:paraId="51952781" w14:textId="77777777" w:rsidR="00070E3B" w:rsidRPr="00070E3B" w:rsidRDefault="00070E3B" w:rsidP="00070E3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70E3B">
        <w:rPr>
          <w:rFonts w:ascii="Arial" w:hAnsi="Arial" w:cs="Arial"/>
          <w:sz w:val="22"/>
          <w:szCs w:val="22"/>
        </w:rPr>
        <w:t>reprezentowany przez:</w:t>
      </w:r>
    </w:p>
    <w:p w14:paraId="6219591A" w14:textId="019C759C" w:rsidR="00070E3B" w:rsidRPr="00070E3B" w:rsidRDefault="00070E3B" w:rsidP="00070E3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70E3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17C211A" w14:textId="77777777" w:rsidR="00070E3B" w:rsidRPr="00070E3B" w:rsidRDefault="00070E3B" w:rsidP="00070E3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70E3B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14:paraId="120E9014" w14:textId="77777777" w:rsidR="00070E3B" w:rsidRPr="00070E3B" w:rsidRDefault="00070E3B" w:rsidP="00070E3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3BA1A7E" w14:textId="77777777" w:rsidR="00070E3B" w:rsidRPr="00070E3B" w:rsidRDefault="00070E3B" w:rsidP="00070E3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70E3B">
        <w:rPr>
          <w:rFonts w:ascii="Arial" w:hAnsi="Arial" w:cs="Arial"/>
          <w:b/>
          <w:sz w:val="22"/>
          <w:szCs w:val="22"/>
        </w:rPr>
        <w:t xml:space="preserve">Oświadczenia podmiotu udostępniającego zasoby </w:t>
      </w:r>
    </w:p>
    <w:p w14:paraId="25974734" w14:textId="77777777" w:rsidR="00070E3B" w:rsidRPr="00070E3B" w:rsidRDefault="00070E3B" w:rsidP="00070E3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70E3B">
        <w:rPr>
          <w:rFonts w:ascii="Arial" w:hAnsi="Arial" w:cs="Arial"/>
          <w:b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37935595" w14:textId="77777777" w:rsidR="00070E3B" w:rsidRPr="00070E3B" w:rsidRDefault="00070E3B" w:rsidP="00070E3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70E3B">
        <w:rPr>
          <w:rFonts w:ascii="Arial" w:hAnsi="Arial" w:cs="Arial"/>
          <w:b/>
          <w:sz w:val="22"/>
          <w:szCs w:val="22"/>
        </w:rPr>
        <w:t xml:space="preserve">składane na podstawie art. 125 ust. 5 ustawy </w:t>
      </w:r>
      <w:proofErr w:type="spellStart"/>
      <w:r w:rsidRPr="00070E3B">
        <w:rPr>
          <w:rFonts w:ascii="Arial" w:hAnsi="Arial" w:cs="Arial"/>
          <w:b/>
          <w:sz w:val="22"/>
          <w:szCs w:val="22"/>
        </w:rPr>
        <w:t>Pzp</w:t>
      </w:r>
      <w:proofErr w:type="spellEnd"/>
    </w:p>
    <w:p w14:paraId="2A46F7BE" w14:textId="77777777" w:rsidR="00070E3B" w:rsidRPr="00070E3B" w:rsidRDefault="00070E3B" w:rsidP="00070E3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70E3B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Pr="00070E3B">
        <w:rPr>
          <w:rFonts w:ascii="Arial" w:hAnsi="Arial" w:cs="Arial"/>
          <w:sz w:val="22"/>
          <w:szCs w:val="22"/>
        </w:rPr>
        <w:br/>
        <w:t xml:space="preserve">………………………………………………………………….…………. </w:t>
      </w:r>
      <w:r w:rsidRPr="00070E3B">
        <w:rPr>
          <w:rFonts w:ascii="Arial" w:hAnsi="Arial" w:cs="Arial"/>
          <w:i/>
          <w:sz w:val="22"/>
          <w:szCs w:val="22"/>
        </w:rPr>
        <w:t>(nazwa postępowania)</w:t>
      </w:r>
      <w:r w:rsidRPr="00070E3B">
        <w:rPr>
          <w:rFonts w:ascii="Arial" w:hAnsi="Arial" w:cs="Arial"/>
          <w:sz w:val="22"/>
          <w:szCs w:val="22"/>
        </w:rPr>
        <w:t>,</w:t>
      </w:r>
      <w:r w:rsidRPr="00070E3B">
        <w:rPr>
          <w:rFonts w:ascii="Arial" w:hAnsi="Arial" w:cs="Arial"/>
          <w:i/>
          <w:sz w:val="22"/>
          <w:szCs w:val="22"/>
        </w:rPr>
        <w:t xml:space="preserve"> </w:t>
      </w:r>
      <w:r w:rsidRPr="00070E3B">
        <w:rPr>
          <w:rFonts w:ascii="Arial" w:hAnsi="Arial" w:cs="Arial"/>
          <w:sz w:val="22"/>
          <w:szCs w:val="22"/>
        </w:rPr>
        <w:t xml:space="preserve">prowadzonego przez ………………….………. </w:t>
      </w:r>
      <w:r w:rsidRPr="00070E3B">
        <w:rPr>
          <w:rFonts w:ascii="Arial" w:hAnsi="Arial" w:cs="Arial"/>
          <w:i/>
          <w:sz w:val="22"/>
          <w:szCs w:val="22"/>
        </w:rPr>
        <w:t xml:space="preserve">(oznaczenie zamawiającego), </w:t>
      </w:r>
      <w:r w:rsidRPr="00070E3B">
        <w:rPr>
          <w:rFonts w:ascii="Arial" w:hAnsi="Arial" w:cs="Arial"/>
          <w:sz w:val="22"/>
          <w:szCs w:val="22"/>
        </w:rPr>
        <w:t>oświadczam, co następuje:</w:t>
      </w:r>
    </w:p>
    <w:p w14:paraId="7F9AF9DA" w14:textId="77777777" w:rsidR="00070E3B" w:rsidRPr="00070E3B" w:rsidRDefault="00070E3B" w:rsidP="00070E3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70E3B">
        <w:rPr>
          <w:rFonts w:ascii="Arial" w:hAnsi="Arial" w:cs="Arial"/>
          <w:b/>
          <w:sz w:val="22"/>
          <w:szCs w:val="22"/>
        </w:rPr>
        <w:t>OŚWIADCZENIA DOTYCZĄCE PODMIOTU UDOSTEPNIAJĄCEGO ZASOBY:</w:t>
      </w:r>
    </w:p>
    <w:p w14:paraId="77702B7C" w14:textId="77777777" w:rsidR="00070E3B" w:rsidRPr="00070E3B" w:rsidRDefault="00070E3B" w:rsidP="00070E3B">
      <w:pPr>
        <w:numPr>
          <w:ilvl w:val="0"/>
          <w:numId w:val="54"/>
        </w:num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070E3B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 „rozporządzenie 833/2014”, w brzmieniu nadanym rozporządzeniem Rady (UE) 2022/576 w sprawie zmiany rozporządzenia (UE) nr 833/2014 dotyczącego środków ograniczających w związku z działaniami Rosji destabilizującymi sytuację na Ukrainie (Dz. Urz. UE nr L 111 z 8.4.2022, str. 1), dalej „rozporządzenie 2022/576”.</w:t>
      </w:r>
      <w:r w:rsidRPr="00070E3B">
        <w:rPr>
          <w:rFonts w:ascii="Arial" w:hAnsi="Arial" w:cs="Arial"/>
          <w:sz w:val="22"/>
          <w:szCs w:val="22"/>
          <w:vertAlign w:val="superscript"/>
        </w:rPr>
        <w:footnoteReference w:id="3"/>
      </w:r>
    </w:p>
    <w:p w14:paraId="254127AA" w14:textId="77777777" w:rsidR="00070E3B" w:rsidRPr="00070E3B" w:rsidRDefault="00070E3B" w:rsidP="00070E3B">
      <w:pPr>
        <w:numPr>
          <w:ilvl w:val="0"/>
          <w:numId w:val="5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70E3B">
        <w:rPr>
          <w:rFonts w:ascii="Arial" w:hAnsi="Arial" w:cs="Arial"/>
          <w:sz w:val="22"/>
          <w:szCs w:val="22"/>
        </w:rPr>
        <w:lastRenderedPageBreak/>
        <w:t>Oświadczam, że nie zachodzą w stosunku do mnie przesłanki wykluczenia z postępowania na podstawie art. 7 ust. 1 ustawy z dnia 13 kwietnia 2022 r.</w:t>
      </w:r>
      <w:r w:rsidRPr="00070E3B">
        <w:rPr>
          <w:rFonts w:ascii="Arial" w:hAnsi="Arial" w:cs="Arial"/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070E3B">
        <w:rPr>
          <w:rFonts w:ascii="Arial" w:hAnsi="Arial" w:cs="Arial"/>
          <w:sz w:val="22"/>
          <w:szCs w:val="22"/>
        </w:rPr>
        <w:t>(Dz. U. poz. 835)</w:t>
      </w:r>
      <w:r w:rsidRPr="00070E3B">
        <w:rPr>
          <w:rFonts w:ascii="Arial" w:hAnsi="Arial" w:cs="Arial"/>
          <w:i/>
          <w:iCs/>
          <w:sz w:val="22"/>
          <w:szCs w:val="22"/>
        </w:rPr>
        <w:t>.</w:t>
      </w:r>
      <w:r w:rsidRPr="00070E3B">
        <w:rPr>
          <w:rFonts w:ascii="Arial" w:hAnsi="Arial" w:cs="Arial"/>
          <w:sz w:val="22"/>
          <w:szCs w:val="22"/>
          <w:vertAlign w:val="superscript"/>
        </w:rPr>
        <w:footnoteReference w:id="4"/>
      </w:r>
    </w:p>
    <w:p w14:paraId="4F9B62B9" w14:textId="77777777" w:rsidR="00070E3B" w:rsidRPr="00070E3B" w:rsidRDefault="00070E3B" w:rsidP="00070E3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1727355E" w14:textId="77777777" w:rsidR="00070E3B" w:rsidRPr="00070E3B" w:rsidRDefault="00070E3B" w:rsidP="00070E3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70E3B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563708AD" w14:textId="77777777" w:rsidR="00070E3B" w:rsidRPr="00070E3B" w:rsidRDefault="00070E3B" w:rsidP="00070E3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854B129" w14:textId="77777777" w:rsidR="00070E3B" w:rsidRPr="00070E3B" w:rsidRDefault="00070E3B" w:rsidP="00070E3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70E3B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070E3B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41D4358" w14:textId="77777777" w:rsidR="00070E3B" w:rsidRPr="00070E3B" w:rsidRDefault="00070E3B" w:rsidP="00070E3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1AD4B73" w14:textId="77777777" w:rsidR="00070E3B" w:rsidRPr="00070E3B" w:rsidRDefault="00070E3B" w:rsidP="00070E3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70E3B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20347BBB" w14:textId="77777777" w:rsidR="00070E3B" w:rsidRPr="00070E3B" w:rsidRDefault="00070E3B" w:rsidP="00070E3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70E3B">
        <w:rPr>
          <w:rFonts w:ascii="Arial" w:hAnsi="Arial" w:cs="Arial"/>
          <w:sz w:val="22"/>
          <w:szCs w:val="22"/>
        </w:rPr>
        <w:t xml:space="preserve">Wskazuję następujące podmiotowe środki dowodowe, które można uzyskać za pomocą bezpłatnych </w:t>
      </w:r>
      <w:r w:rsidRPr="00070E3B">
        <w:rPr>
          <w:rFonts w:ascii="Arial" w:hAnsi="Arial" w:cs="Arial"/>
          <w:sz w:val="22"/>
          <w:szCs w:val="22"/>
        </w:rPr>
        <w:br/>
        <w:t>i ogólnodostępnych baz danych, oraz dane umożliwiające dostęp do tych środków:</w:t>
      </w:r>
    </w:p>
    <w:p w14:paraId="187B7FA4" w14:textId="77777777" w:rsidR="00070E3B" w:rsidRPr="00070E3B" w:rsidRDefault="00070E3B" w:rsidP="00070E3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70E3B">
        <w:rPr>
          <w:rFonts w:ascii="Arial" w:hAnsi="Arial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54DC6DB9" w14:textId="77777777" w:rsidR="00070E3B" w:rsidRPr="00070E3B" w:rsidRDefault="00070E3B" w:rsidP="00070E3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70E3B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276A466C" w14:textId="0E91920B" w:rsidR="00070E3B" w:rsidRPr="00070E3B" w:rsidRDefault="00070E3B" w:rsidP="00070E3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70E3B">
        <w:rPr>
          <w:rFonts w:ascii="Arial" w:hAnsi="Arial" w:cs="Arial"/>
          <w:sz w:val="22"/>
          <w:szCs w:val="22"/>
        </w:rPr>
        <w:t>2) .............................................................................................................................................</w:t>
      </w:r>
    </w:p>
    <w:p w14:paraId="331C6C82" w14:textId="77777777" w:rsidR="00070E3B" w:rsidRPr="00070E3B" w:rsidRDefault="00070E3B" w:rsidP="00070E3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70E3B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647B97CF" w14:textId="77777777" w:rsidR="00070E3B" w:rsidRPr="00070E3B" w:rsidRDefault="00070E3B" w:rsidP="00070E3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7BBF35" w14:textId="1819E86D" w:rsidR="00070E3B" w:rsidRPr="00070E3B" w:rsidRDefault="00070E3B" w:rsidP="00070E3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70E3B">
        <w:rPr>
          <w:rFonts w:ascii="Arial" w:hAnsi="Arial" w:cs="Arial"/>
          <w:sz w:val="22"/>
          <w:szCs w:val="22"/>
        </w:rPr>
        <w:tab/>
      </w:r>
      <w:r w:rsidRPr="00070E3B">
        <w:rPr>
          <w:rFonts w:ascii="Arial" w:hAnsi="Arial" w:cs="Arial"/>
          <w:sz w:val="22"/>
          <w:szCs w:val="22"/>
        </w:rPr>
        <w:tab/>
      </w:r>
      <w:r w:rsidRPr="00070E3B">
        <w:rPr>
          <w:rFonts w:ascii="Arial" w:hAnsi="Arial" w:cs="Arial"/>
          <w:sz w:val="22"/>
          <w:szCs w:val="22"/>
        </w:rPr>
        <w:tab/>
      </w:r>
      <w:r w:rsidRPr="00070E3B">
        <w:rPr>
          <w:rFonts w:ascii="Arial" w:hAnsi="Arial" w:cs="Arial"/>
          <w:sz w:val="22"/>
          <w:szCs w:val="22"/>
        </w:rPr>
        <w:tab/>
      </w:r>
      <w:r w:rsidRPr="00070E3B">
        <w:rPr>
          <w:rFonts w:ascii="Arial" w:hAnsi="Arial" w:cs="Arial"/>
          <w:sz w:val="22"/>
          <w:szCs w:val="22"/>
        </w:rPr>
        <w:tab/>
      </w:r>
      <w:r w:rsidRPr="00070E3B">
        <w:rPr>
          <w:rFonts w:ascii="Arial" w:hAnsi="Arial" w:cs="Arial"/>
          <w:sz w:val="22"/>
          <w:szCs w:val="22"/>
        </w:rPr>
        <w:tab/>
      </w:r>
      <w:r w:rsidRPr="00070E3B">
        <w:rPr>
          <w:rFonts w:ascii="Arial" w:hAnsi="Arial" w:cs="Arial"/>
          <w:sz w:val="22"/>
          <w:szCs w:val="22"/>
        </w:rPr>
        <w:tab/>
      </w:r>
      <w:r w:rsidRPr="00070E3B">
        <w:rPr>
          <w:rFonts w:ascii="Arial" w:hAnsi="Arial" w:cs="Arial"/>
          <w:i/>
          <w:sz w:val="22"/>
          <w:szCs w:val="22"/>
        </w:rPr>
        <w:t xml:space="preserve"> </w:t>
      </w:r>
    </w:p>
    <w:p w14:paraId="5BC38B41" w14:textId="77777777" w:rsidR="00070E3B" w:rsidRPr="00070E3B" w:rsidRDefault="00070E3B" w:rsidP="00070E3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F11AD36" w14:textId="1A3C0D33" w:rsidR="00070E3B" w:rsidRPr="00070E3B" w:rsidRDefault="00070E3B" w:rsidP="00070E3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70E3B">
        <w:rPr>
          <w:rFonts w:ascii="Arial" w:hAnsi="Arial" w:cs="Arial"/>
          <w:b/>
          <w:bCs/>
          <w:sz w:val="22"/>
          <w:szCs w:val="22"/>
        </w:rPr>
        <w:t xml:space="preserve">Dokument </w:t>
      </w:r>
      <w:r w:rsidRPr="00070E3B">
        <w:rPr>
          <w:rFonts w:ascii="Arial" w:hAnsi="Arial" w:cs="Arial"/>
          <w:b/>
          <w:sz w:val="22"/>
          <w:szCs w:val="22"/>
        </w:rPr>
        <w:t xml:space="preserve">musi być sporządzony, pod rygorem nieważności, w formie elektronicznej </w:t>
      </w:r>
      <w:r w:rsidRPr="00070E3B">
        <w:rPr>
          <w:rFonts w:ascii="Arial" w:hAnsi="Arial" w:cs="Arial"/>
          <w:b/>
          <w:i/>
          <w:sz w:val="22"/>
          <w:szCs w:val="22"/>
        </w:rPr>
        <w:t>(do zachowania formy elektronicznej wystarcza złożenie Oferty w postaci elektronicznej  i opatrzenie jej kwalifikowanym podpisem elektronicznym)</w:t>
      </w:r>
    </w:p>
    <w:p w14:paraId="026D97A3" w14:textId="77777777" w:rsidR="00FF3BB3" w:rsidRPr="004A38E5" w:rsidRDefault="00FF3BB3" w:rsidP="004A38E5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4B2AFBE4" w14:textId="77777777" w:rsidR="00FF3BB3" w:rsidRPr="004A38E5" w:rsidRDefault="00FF3BB3" w:rsidP="004A38E5">
      <w:pPr>
        <w:spacing w:line="360" w:lineRule="auto"/>
        <w:rPr>
          <w:rFonts w:ascii="Arial" w:hAnsi="Arial" w:cs="Arial"/>
          <w:sz w:val="24"/>
          <w:szCs w:val="24"/>
        </w:rPr>
      </w:pPr>
    </w:p>
    <w:p w14:paraId="4B0E3F81" w14:textId="77777777" w:rsidR="006A79A4" w:rsidRPr="004A38E5" w:rsidRDefault="006A79A4" w:rsidP="004A38E5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4A38E5">
        <w:rPr>
          <w:rFonts w:ascii="Arial" w:hAnsi="Arial" w:cs="Arial"/>
          <w:b/>
          <w:bCs/>
          <w:sz w:val="28"/>
          <w:szCs w:val="28"/>
        </w:rPr>
        <w:br w:type="page"/>
      </w:r>
    </w:p>
    <w:p w14:paraId="761420E2" w14:textId="214BFD37" w:rsidR="0038644F" w:rsidRPr="004A38E5" w:rsidRDefault="0038644F" w:rsidP="004A38E5">
      <w:pPr>
        <w:pStyle w:val="Tekstpodstawowy3"/>
        <w:spacing w:line="360" w:lineRule="auto"/>
        <w:ind w:left="4395"/>
        <w:jc w:val="right"/>
        <w:rPr>
          <w:rFonts w:ascii="Arial" w:hAnsi="Arial" w:cs="Arial"/>
          <w:b/>
          <w:bCs/>
          <w:sz w:val="22"/>
          <w:szCs w:val="22"/>
        </w:rPr>
      </w:pPr>
      <w:bookmarkStart w:id="5" w:name="_Hlk187310749"/>
      <w:r w:rsidRPr="004A38E5">
        <w:rPr>
          <w:rFonts w:ascii="Arial" w:hAnsi="Arial" w:cs="Arial"/>
          <w:b/>
          <w:bCs/>
          <w:sz w:val="22"/>
          <w:szCs w:val="22"/>
        </w:rPr>
        <w:lastRenderedPageBreak/>
        <w:t>Załącznik nr 2 do SWZ</w:t>
      </w:r>
    </w:p>
    <w:p w14:paraId="7CA7245B" w14:textId="77777777" w:rsidR="00F3330B" w:rsidRPr="004A38E5" w:rsidRDefault="00F3330B" w:rsidP="004A38E5">
      <w:pPr>
        <w:pStyle w:val="Tekstpodstawowy3"/>
        <w:spacing w:line="360" w:lineRule="auto"/>
        <w:ind w:left="4395"/>
        <w:jc w:val="right"/>
        <w:rPr>
          <w:rFonts w:ascii="Arial" w:hAnsi="Arial" w:cs="Arial"/>
          <w:b/>
          <w:bCs/>
          <w:sz w:val="28"/>
          <w:szCs w:val="28"/>
        </w:rPr>
      </w:pPr>
    </w:p>
    <w:p w14:paraId="332AB7DD" w14:textId="77777777" w:rsidR="0093078B" w:rsidRPr="004A38E5" w:rsidRDefault="0093078B" w:rsidP="004A38E5">
      <w:pPr>
        <w:spacing w:line="360" w:lineRule="auto"/>
        <w:ind w:right="281"/>
        <w:jc w:val="right"/>
        <w:rPr>
          <w:rFonts w:ascii="Arial" w:hAnsi="Arial" w:cs="Arial"/>
          <w:b/>
          <w:bCs/>
          <w:sz w:val="24"/>
          <w:szCs w:val="24"/>
        </w:rPr>
      </w:pPr>
      <w:r w:rsidRPr="004A38E5">
        <w:rPr>
          <w:rFonts w:ascii="Arial" w:hAnsi="Arial" w:cs="Arial"/>
          <w:b/>
          <w:bCs/>
          <w:sz w:val="24"/>
          <w:szCs w:val="24"/>
        </w:rPr>
        <w:t>(WZÓR)</w:t>
      </w:r>
    </w:p>
    <w:p w14:paraId="08DC560E" w14:textId="77777777" w:rsidR="002233D6" w:rsidRPr="004A38E5" w:rsidRDefault="002233D6" w:rsidP="004A38E5">
      <w:pPr>
        <w:spacing w:line="360" w:lineRule="auto"/>
        <w:ind w:right="-830"/>
        <w:rPr>
          <w:rFonts w:ascii="Arial" w:hAnsi="Arial" w:cs="Arial"/>
          <w:b/>
          <w:bCs/>
          <w:sz w:val="26"/>
          <w:szCs w:val="26"/>
        </w:rPr>
      </w:pPr>
    </w:p>
    <w:p w14:paraId="07DE167B" w14:textId="77777777" w:rsidR="002233D6" w:rsidRPr="004A38E5" w:rsidRDefault="002233D6" w:rsidP="004A38E5">
      <w:pPr>
        <w:spacing w:line="360" w:lineRule="auto"/>
        <w:ind w:right="-830"/>
        <w:rPr>
          <w:rFonts w:ascii="Arial" w:hAnsi="Arial" w:cs="Arial"/>
          <w:bCs/>
          <w:color w:val="FF0000"/>
          <w:sz w:val="26"/>
          <w:szCs w:val="26"/>
        </w:rPr>
      </w:pPr>
      <w:r w:rsidRPr="004A38E5">
        <w:rPr>
          <w:rFonts w:ascii="Arial" w:hAnsi="Arial" w:cs="Arial"/>
          <w:b/>
          <w:bCs/>
          <w:color w:val="FF0000"/>
          <w:sz w:val="26"/>
          <w:szCs w:val="26"/>
        </w:rPr>
        <w:t>UWAGA</w:t>
      </w:r>
      <w:r w:rsidR="001F77F0" w:rsidRPr="004A38E5">
        <w:rPr>
          <w:rFonts w:ascii="Arial" w:hAnsi="Arial" w:cs="Arial"/>
          <w:bCs/>
          <w:color w:val="FF0000"/>
          <w:sz w:val="26"/>
          <w:szCs w:val="26"/>
        </w:rPr>
        <w:t xml:space="preserve"> </w:t>
      </w:r>
      <w:r w:rsidR="008D57A7" w:rsidRPr="004A38E5">
        <w:rPr>
          <w:rFonts w:ascii="Arial" w:hAnsi="Arial" w:cs="Arial"/>
          <w:bCs/>
          <w:color w:val="FF0000"/>
          <w:sz w:val="26"/>
          <w:szCs w:val="26"/>
        </w:rPr>
        <w:t>–</w:t>
      </w:r>
      <w:r w:rsidRPr="004A38E5">
        <w:rPr>
          <w:rFonts w:ascii="Arial" w:hAnsi="Arial" w:cs="Arial"/>
          <w:bCs/>
          <w:color w:val="FF0000"/>
          <w:sz w:val="26"/>
          <w:szCs w:val="26"/>
        </w:rPr>
        <w:t xml:space="preserve"> przedmiotowy</w:t>
      </w:r>
      <w:r w:rsidR="008D57A7" w:rsidRPr="004A38E5">
        <w:rPr>
          <w:rFonts w:ascii="Arial" w:hAnsi="Arial" w:cs="Arial"/>
          <w:bCs/>
          <w:color w:val="FF0000"/>
          <w:sz w:val="26"/>
          <w:szCs w:val="26"/>
        </w:rPr>
        <w:t xml:space="preserve"> </w:t>
      </w:r>
      <w:r w:rsidRPr="004A38E5">
        <w:rPr>
          <w:rFonts w:ascii="Arial" w:hAnsi="Arial" w:cs="Arial"/>
          <w:bCs/>
          <w:color w:val="FF0000"/>
          <w:sz w:val="26"/>
          <w:szCs w:val="26"/>
        </w:rPr>
        <w:t>dokument wymaga złożenia podpisów</w:t>
      </w:r>
      <w:r w:rsidR="008D57A7" w:rsidRPr="004A38E5">
        <w:rPr>
          <w:rFonts w:ascii="Arial" w:hAnsi="Arial" w:cs="Arial"/>
          <w:bCs/>
          <w:color w:val="FF0000"/>
          <w:sz w:val="26"/>
          <w:szCs w:val="26"/>
        </w:rPr>
        <w:t xml:space="preserve"> </w:t>
      </w:r>
      <w:r w:rsidR="00A34017" w:rsidRPr="004A38E5">
        <w:rPr>
          <w:rFonts w:ascii="Arial" w:hAnsi="Arial" w:cs="Arial"/>
          <w:bCs/>
          <w:color w:val="FF0000"/>
          <w:sz w:val="26"/>
          <w:szCs w:val="26"/>
        </w:rPr>
        <w:t>odpowiednio pod każdym oświadczeniem</w:t>
      </w:r>
    </w:p>
    <w:p w14:paraId="6E11136B" w14:textId="77777777" w:rsidR="002233D6" w:rsidRPr="004A38E5" w:rsidRDefault="002233D6" w:rsidP="004A38E5">
      <w:pPr>
        <w:spacing w:line="360" w:lineRule="auto"/>
        <w:ind w:left="4140" w:right="-830"/>
        <w:rPr>
          <w:rFonts w:ascii="Arial" w:hAnsi="Arial" w:cs="Arial"/>
          <w:b/>
          <w:bCs/>
          <w:sz w:val="26"/>
          <w:szCs w:val="26"/>
        </w:rPr>
      </w:pPr>
    </w:p>
    <w:p w14:paraId="2022EC8E" w14:textId="77777777" w:rsidR="002911F7" w:rsidRPr="004A38E5" w:rsidRDefault="002911F7" w:rsidP="004A38E5">
      <w:pPr>
        <w:pStyle w:val="Tekstpodstawowy"/>
        <w:spacing w:line="360" w:lineRule="auto"/>
        <w:ind w:left="4963"/>
        <w:rPr>
          <w:rFonts w:ascii="Arial" w:hAnsi="Arial" w:cs="Arial"/>
          <w:sz w:val="26"/>
          <w:szCs w:val="26"/>
        </w:rPr>
      </w:pPr>
      <w:r w:rsidRPr="004A38E5">
        <w:rPr>
          <w:rFonts w:ascii="Arial" w:hAnsi="Arial" w:cs="Arial"/>
          <w:sz w:val="26"/>
          <w:szCs w:val="26"/>
        </w:rPr>
        <w:t xml:space="preserve">Polska Agencja Antydopingowa </w:t>
      </w:r>
    </w:p>
    <w:p w14:paraId="76D9C0A6" w14:textId="4DF4F729" w:rsidR="0093078B" w:rsidRPr="004A38E5" w:rsidRDefault="00957C37" w:rsidP="004A38E5">
      <w:pPr>
        <w:pStyle w:val="Tekstpodstawowy"/>
        <w:spacing w:line="360" w:lineRule="auto"/>
        <w:ind w:left="4963"/>
        <w:rPr>
          <w:rFonts w:ascii="Arial" w:hAnsi="Arial" w:cs="Arial"/>
          <w:sz w:val="26"/>
          <w:szCs w:val="26"/>
        </w:rPr>
      </w:pPr>
      <w:r w:rsidRPr="004A38E5">
        <w:rPr>
          <w:rFonts w:ascii="Arial" w:hAnsi="Arial" w:cs="Arial"/>
          <w:sz w:val="26"/>
          <w:szCs w:val="26"/>
        </w:rPr>
        <w:t xml:space="preserve">ul. </w:t>
      </w:r>
      <w:r w:rsidR="009B344A" w:rsidRPr="004A38E5">
        <w:rPr>
          <w:rFonts w:ascii="Arial" w:hAnsi="Arial" w:cs="Arial"/>
          <w:sz w:val="26"/>
          <w:szCs w:val="26"/>
        </w:rPr>
        <w:t>Fabryczna 5a</w:t>
      </w:r>
    </w:p>
    <w:p w14:paraId="1AC0A1EF" w14:textId="1E2EB38B" w:rsidR="00957C37" w:rsidRPr="004A38E5" w:rsidRDefault="00957C37" w:rsidP="004A38E5">
      <w:pPr>
        <w:pStyle w:val="Tekstpodstawowy"/>
        <w:spacing w:line="360" w:lineRule="auto"/>
        <w:ind w:left="4963"/>
        <w:rPr>
          <w:rFonts w:ascii="Arial" w:hAnsi="Arial" w:cs="Arial"/>
          <w:sz w:val="26"/>
          <w:szCs w:val="26"/>
        </w:rPr>
      </w:pPr>
      <w:r w:rsidRPr="004A38E5">
        <w:rPr>
          <w:rFonts w:ascii="Arial" w:hAnsi="Arial" w:cs="Arial"/>
          <w:sz w:val="26"/>
          <w:szCs w:val="26"/>
        </w:rPr>
        <w:t>00-44</w:t>
      </w:r>
      <w:r w:rsidR="009B344A" w:rsidRPr="004A38E5">
        <w:rPr>
          <w:rFonts w:ascii="Arial" w:hAnsi="Arial" w:cs="Arial"/>
          <w:sz w:val="26"/>
          <w:szCs w:val="26"/>
        </w:rPr>
        <w:t>6</w:t>
      </w:r>
      <w:r w:rsidRPr="004A38E5">
        <w:rPr>
          <w:rFonts w:ascii="Arial" w:hAnsi="Arial" w:cs="Arial"/>
          <w:sz w:val="26"/>
          <w:szCs w:val="26"/>
        </w:rPr>
        <w:t xml:space="preserve"> Warszawa</w:t>
      </w:r>
    </w:p>
    <w:p w14:paraId="6B110A97" w14:textId="77777777" w:rsidR="00957C37" w:rsidRPr="004A38E5" w:rsidRDefault="00957C37" w:rsidP="004A38E5">
      <w:pPr>
        <w:pStyle w:val="Tekstpodstawowy"/>
        <w:spacing w:line="360" w:lineRule="auto"/>
        <w:jc w:val="center"/>
        <w:rPr>
          <w:rFonts w:ascii="Arial" w:hAnsi="Arial" w:cs="Arial"/>
          <w:sz w:val="16"/>
          <w:szCs w:val="16"/>
        </w:rPr>
      </w:pPr>
    </w:p>
    <w:p w14:paraId="07D0289D" w14:textId="77777777" w:rsidR="00FF3BB3" w:rsidRPr="004A38E5" w:rsidRDefault="00FF3BB3" w:rsidP="004A38E5">
      <w:pPr>
        <w:spacing w:line="360" w:lineRule="auto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4A38E5">
        <w:rPr>
          <w:rFonts w:ascii="Arial" w:hAnsi="Arial" w:cs="Arial"/>
          <w:b/>
          <w:bCs/>
          <w:sz w:val="28"/>
          <w:szCs w:val="28"/>
        </w:rPr>
        <w:t>Formularz oferty</w:t>
      </w:r>
    </w:p>
    <w:p w14:paraId="57B2B5EC" w14:textId="77777777" w:rsidR="00FF3BB3" w:rsidRPr="004A38E5" w:rsidRDefault="00FF3BB3" w:rsidP="004A38E5">
      <w:pPr>
        <w:spacing w:line="360" w:lineRule="auto"/>
        <w:ind w:left="5040"/>
        <w:jc w:val="both"/>
        <w:rPr>
          <w:rFonts w:ascii="Arial" w:hAnsi="Arial" w:cs="Arial"/>
        </w:rPr>
      </w:pPr>
      <w:r w:rsidRPr="004A38E5">
        <w:rPr>
          <w:rFonts w:ascii="Arial" w:hAnsi="Arial" w:cs="Arial"/>
        </w:rPr>
        <w:t>Do:</w:t>
      </w:r>
    </w:p>
    <w:p w14:paraId="7DFA02FC" w14:textId="77777777" w:rsidR="00FF3BB3" w:rsidRPr="004A38E5" w:rsidRDefault="00FF3BB3" w:rsidP="004A38E5">
      <w:pPr>
        <w:pStyle w:val="Tekstpodstawowy"/>
        <w:tabs>
          <w:tab w:val="left" w:leader="dot" w:pos="9072"/>
        </w:tabs>
        <w:spacing w:line="360" w:lineRule="auto"/>
        <w:ind w:left="5040"/>
        <w:rPr>
          <w:rFonts w:ascii="Arial" w:hAnsi="Arial" w:cs="Arial"/>
          <w:sz w:val="20"/>
          <w:szCs w:val="20"/>
        </w:rPr>
      </w:pPr>
      <w:r w:rsidRPr="004A38E5">
        <w:rPr>
          <w:rFonts w:ascii="Arial" w:hAnsi="Arial" w:cs="Arial"/>
          <w:sz w:val="20"/>
          <w:szCs w:val="20"/>
        </w:rPr>
        <w:tab/>
      </w:r>
    </w:p>
    <w:p w14:paraId="7B517F18" w14:textId="77777777" w:rsidR="00FF3BB3" w:rsidRPr="004A38E5" w:rsidRDefault="00FF3BB3" w:rsidP="004A38E5">
      <w:pPr>
        <w:pStyle w:val="Tekstpodstawowy"/>
        <w:tabs>
          <w:tab w:val="left" w:leader="dot" w:pos="9072"/>
        </w:tabs>
        <w:spacing w:line="360" w:lineRule="auto"/>
        <w:ind w:left="5040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sz w:val="22"/>
          <w:szCs w:val="22"/>
        </w:rPr>
        <w:tab/>
      </w:r>
    </w:p>
    <w:p w14:paraId="0085BE2C" w14:textId="77777777" w:rsidR="00FF3BB3" w:rsidRPr="004A38E5" w:rsidRDefault="00FF3BB3" w:rsidP="004A38E5">
      <w:pPr>
        <w:spacing w:line="360" w:lineRule="auto"/>
        <w:ind w:left="5040"/>
        <w:jc w:val="center"/>
        <w:rPr>
          <w:rFonts w:ascii="Arial" w:hAnsi="Arial" w:cs="Arial"/>
          <w:i/>
          <w:sz w:val="22"/>
          <w:szCs w:val="22"/>
        </w:rPr>
      </w:pPr>
      <w:r w:rsidRPr="004A38E5">
        <w:rPr>
          <w:rFonts w:ascii="Arial" w:hAnsi="Arial" w:cs="Arial"/>
          <w:i/>
          <w:sz w:val="22"/>
          <w:szCs w:val="22"/>
        </w:rPr>
        <w:t>(nazwa i adres Zamawiającego)</w:t>
      </w:r>
    </w:p>
    <w:p w14:paraId="25DD5A9A" w14:textId="77777777" w:rsidR="00F75CDA" w:rsidRPr="004A38E5" w:rsidRDefault="00FF3BB3" w:rsidP="004A38E5">
      <w:pPr>
        <w:pStyle w:val="Tekstpodstawowy"/>
        <w:tabs>
          <w:tab w:val="left" w:leader="do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sz w:val="22"/>
          <w:szCs w:val="22"/>
        </w:rPr>
        <w:t xml:space="preserve">Nawiązując do ogłoszenia o postępowaniu o zamówienie publiczne prowadzonym w </w:t>
      </w:r>
      <w:r w:rsidR="00F75CDA" w:rsidRPr="004A38E5">
        <w:rPr>
          <w:rFonts w:ascii="Arial" w:hAnsi="Arial" w:cs="Arial"/>
          <w:sz w:val="22"/>
          <w:szCs w:val="22"/>
        </w:rPr>
        <w:t xml:space="preserve">trybie przetargu </w:t>
      </w:r>
      <w:r w:rsidRPr="004A38E5">
        <w:rPr>
          <w:rFonts w:ascii="Arial" w:hAnsi="Arial" w:cs="Arial"/>
          <w:sz w:val="22"/>
          <w:szCs w:val="22"/>
        </w:rPr>
        <w:t xml:space="preserve">nieograniczonego, na </w:t>
      </w:r>
      <w:r w:rsidR="00F75CDA" w:rsidRPr="004A38E5">
        <w:rPr>
          <w:rFonts w:ascii="Arial" w:hAnsi="Arial" w:cs="Arial"/>
          <w:sz w:val="22"/>
          <w:szCs w:val="22"/>
        </w:rPr>
        <w:t>wykonanie laboratoryjnych analiz antydopingowych próbek moczu i krwi oraz dodatkowych usług laboratoryjnych</w:t>
      </w:r>
      <w:r w:rsidR="001A17A3" w:rsidRPr="004A38E5">
        <w:rPr>
          <w:rFonts w:ascii="Arial" w:hAnsi="Arial" w:cs="Arial"/>
          <w:sz w:val="22"/>
          <w:szCs w:val="22"/>
        </w:rPr>
        <w:t>.</w:t>
      </w:r>
    </w:p>
    <w:p w14:paraId="37E99DC3" w14:textId="77777777" w:rsidR="00FF3BB3" w:rsidRPr="004A38E5" w:rsidRDefault="00FF3BB3" w:rsidP="004A38E5">
      <w:pPr>
        <w:pStyle w:val="Tekstpodstawowy"/>
        <w:tabs>
          <w:tab w:val="left" w:leader="dot" w:pos="9072"/>
        </w:tabs>
        <w:spacing w:line="36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185622B0" w14:textId="0E0C3671" w:rsidR="00FF3BB3" w:rsidRPr="004A38E5" w:rsidRDefault="00FF3BB3" w:rsidP="004A38E5">
      <w:pPr>
        <w:pStyle w:val="Tekstpodstawowy"/>
        <w:tabs>
          <w:tab w:val="left" w:leader="do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b w:val="0"/>
          <w:sz w:val="22"/>
          <w:szCs w:val="22"/>
        </w:rPr>
        <w:t xml:space="preserve">numer referencyjny: </w:t>
      </w:r>
      <w:r w:rsidR="00E37B8E">
        <w:rPr>
          <w:rFonts w:ascii="Arial" w:hAnsi="Arial" w:cs="Arial"/>
          <w:b w:val="0"/>
          <w:sz w:val="22"/>
          <w:szCs w:val="22"/>
        </w:rPr>
        <w:t>2</w:t>
      </w:r>
      <w:r w:rsidR="00F75CDA" w:rsidRPr="004A38E5">
        <w:rPr>
          <w:rFonts w:ascii="Arial" w:hAnsi="Arial" w:cs="Arial"/>
          <w:b w:val="0"/>
          <w:sz w:val="22"/>
          <w:szCs w:val="22"/>
        </w:rPr>
        <w:t>/</w:t>
      </w:r>
      <w:proofErr w:type="spellStart"/>
      <w:r w:rsidR="00F75CDA" w:rsidRPr="004A38E5">
        <w:rPr>
          <w:rFonts w:ascii="Arial" w:hAnsi="Arial" w:cs="Arial"/>
          <w:b w:val="0"/>
          <w:sz w:val="22"/>
          <w:szCs w:val="22"/>
        </w:rPr>
        <w:t>usł</w:t>
      </w:r>
      <w:proofErr w:type="spellEnd"/>
      <w:r w:rsidRPr="004A38E5">
        <w:rPr>
          <w:rFonts w:ascii="Arial" w:hAnsi="Arial" w:cs="Arial"/>
          <w:b w:val="0"/>
          <w:sz w:val="22"/>
          <w:szCs w:val="22"/>
        </w:rPr>
        <w:t>./20</w:t>
      </w:r>
      <w:r w:rsidR="002B5BB8" w:rsidRPr="004A38E5">
        <w:rPr>
          <w:rFonts w:ascii="Arial" w:hAnsi="Arial" w:cs="Arial"/>
          <w:b w:val="0"/>
          <w:sz w:val="22"/>
          <w:szCs w:val="22"/>
        </w:rPr>
        <w:t>2</w:t>
      </w:r>
      <w:r w:rsidR="00B96BDD">
        <w:rPr>
          <w:rFonts w:ascii="Arial" w:hAnsi="Arial" w:cs="Arial"/>
          <w:b w:val="0"/>
          <w:sz w:val="22"/>
          <w:szCs w:val="22"/>
        </w:rPr>
        <w:t>6</w:t>
      </w:r>
    </w:p>
    <w:p w14:paraId="3B7D77D4" w14:textId="77777777" w:rsidR="00FF3BB3" w:rsidRPr="004A38E5" w:rsidRDefault="00FF3BB3" w:rsidP="004A38E5">
      <w:pPr>
        <w:pStyle w:val="Zwykytekst"/>
        <w:tabs>
          <w:tab w:val="left" w:leader="dot" w:pos="9072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A38E5">
        <w:rPr>
          <w:rFonts w:ascii="Arial" w:hAnsi="Arial" w:cs="Arial"/>
          <w:bCs/>
          <w:sz w:val="22"/>
          <w:szCs w:val="22"/>
        </w:rPr>
        <w:t>my niżej podpisani:</w:t>
      </w:r>
    </w:p>
    <w:p w14:paraId="576ADB34" w14:textId="77777777" w:rsidR="00FF3BB3" w:rsidRPr="004A38E5" w:rsidRDefault="00FF3BB3" w:rsidP="004A38E5">
      <w:pPr>
        <w:pStyle w:val="Tekstpodstawowy"/>
        <w:tabs>
          <w:tab w:val="left" w:leader="dot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sz w:val="22"/>
          <w:szCs w:val="22"/>
        </w:rPr>
        <w:tab/>
      </w:r>
    </w:p>
    <w:p w14:paraId="396835E7" w14:textId="77777777" w:rsidR="00FF3BB3" w:rsidRPr="004A38E5" w:rsidRDefault="00FF3BB3" w:rsidP="004A38E5">
      <w:pPr>
        <w:pStyle w:val="Tekstpodstawowy"/>
        <w:tabs>
          <w:tab w:val="left" w:leader="dot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sz w:val="22"/>
          <w:szCs w:val="22"/>
        </w:rPr>
        <w:tab/>
      </w:r>
    </w:p>
    <w:p w14:paraId="6DE8BADA" w14:textId="77777777" w:rsidR="00FF3BB3" w:rsidRPr="004A38E5" w:rsidRDefault="00FF3BB3" w:rsidP="004A38E5">
      <w:pPr>
        <w:pStyle w:val="Tekstpodstawowy"/>
        <w:tabs>
          <w:tab w:val="left" w:leader="dot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sz w:val="22"/>
          <w:szCs w:val="22"/>
        </w:rPr>
        <w:tab/>
      </w:r>
    </w:p>
    <w:p w14:paraId="14553888" w14:textId="77777777" w:rsidR="00FF3BB3" w:rsidRPr="004A38E5" w:rsidRDefault="00FF3BB3" w:rsidP="004A38E5">
      <w:pPr>
        <w:pStyle w:val="Zwykytekst"/>
        <w:tabs>
          <w:tab w:val="left" w:leader="do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sz w:val="22"/>
          <w:szCs w:val="22"/>
        </w:rPr>
        <w:t>działając w imieniu i na rzecz:</w:t>
      </w:r>
    </w:p>
    <w:p w14:paraId="24666C49" w14:textId="77777777" w:rsidR="00FF3BB3" w:rsidRPr="004A38E5" w:rsidRDefault="00FF3BB3" w:rsidP="004A38E5">
      <w:pPr>
        <w:pStyle w:val="Tekstpodstawowy"/>
        <w:tabs>
          <w:tab w:val="left" w:leader="dot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sz w:val="22"/>
          <w:szCs w:val="22"/>
        </w:rPr>
        <w:tab/>
      </w:r>
    </w:p>
    <w:p w14:paraId="0854ECD0" w14:textId="77777777" w:rsidR="00FF3BB3" w:rsidRPr="004A38E5" w:rsidRDefault="00FF3BB3" w:rsidP="004A38E5">
      <w:pPr>
        <w:pStyle w:val="Tekstpodstawowy"/>
        <w:tabs>
          <w:tab w:val="left" w:leader="dot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sz w:val="22"/>
          <w:szCs w:val="22"/>
        </w:rPr>
        <w:tab/>
      </w:r>
    </w:p>
    <w:p w14:paraId="3D0D9532" w14:textId="77777777" w:rsidR="00FF3BB3" w:rsidRPr="004A38E5" w:rsidRDefault="00FF3BB3" w:rsidP="004A38E5">
      <w:pPr>
        <w:pStyle w:val="Tekstpodstawowy"/>
        <w:tabs>
          <w:tab w:val="left" w:leader="dot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sz w:val="22"/>
          <w:szCs w:val="22"/>
        </w:rPr>
        <w:tab/>
      </w:r>
    </w:p>
    <w:p w14:paraId="4D216A64" w14:textId="77777777" w:rsidR="00FF3BB3" w:rsidRPr="004A38E5" w:rsidRDefault="00FF3BB3" w:rsidP="004A38E5">
      <w:pPr>
        <w:pStyle w:val="Zwykytekst"/>
        <w:tabs>
          <w:tab w:val="left" w:leader="dot" w:pos="9072"/>
        </w:tabs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4A38E5">
        <w:rPr>
          <w:rFonts w:ascii="Arial" w:hAnsi="Arial" w:cs="Arial"/>
          <w:i/>
          <w:sz w:val="22"/>
          <w:szCs w:val="22"/>
        </w:rPr>
        <w:t xml:space="preserve"> (nazwa (firma) dokładny adres Wykonawcy/Wykonawców); w przypadku składania oferty przez podmioty występujące wspólnie podać nazwy (firmy) i dokładne adresy wszystkich podmiotów składających wspólna ofertę)</w:t>
      </w:r>
    </w:p>
    <w:p w14:paraId="15FB6642" w14:textId="0CB98418" w:rsidR="00FF3BB3" w:rsidRPr="004A38E5" w:rsidRDefault="00FF3BB3" w:rsidP="004A38E5">
      <w:pPr>
        <w:pStyle w:val="Zwykytekst"/>
        <w:numPr>
          <w:ilvl w:val="0"/>
          <w:numId w:val="11"/>
        </w:numPr>
        <w:tabs>
          <w:tab w:val="clear" w:pos="720"/>
          <w:tab w:val="left" w:pos="709"/>
        </w:tabs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b/>
          <w:sz w:val="22"/>
          <w:szCs w:val="22"/>
        </w:rPr>
        <w:lastRenderedPageBreak/>
        <w:t>OŚWIADCZAMY</w:t>
      </w:r>
      <w:r w:rsidRPr="004A38E5">
        <w:rPr>
          <w:rFonts w:ascii="Arial" w:hAnsi="Arial" w:cs="Arial"/>
          <w:sz w:val="22"/>
          <w:szCs w:val="22"/>
        </w:rPr>
        <w:t>, że naszym pełnomocnikiem dla potrzeb niniejszego zamówienia jest: ________________________________________________________________</w:t>
      </w:r>
    </w:p>
    <w:p w14:paraId="688EA2FA" w14:textId="453B3DAA" w:rsidR="00FF3BB3" w:rsidRPr="004A38E5" w:rsidRDefault="00FF3BB3" w:rsidP="004A38E5">
      <w:pPr>
        <w:pStyle w:val="Zwykytekst"/>
        <w:tabs>
          <w:tab w:val="left" w:pos="709"/>
          <w:tab w:val="left" w:leader="dot" w:pos="9072"/>
        </w:tabs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sz w:val="22"/>
          <w:szCs w:val="22"/>
        </w:rPr>
        <w:t>________________________________________________________________</w:t>
      </w:r>
    </w:p>
    <w:p w14:paraId="430F4915" w14:textId="77777777" w:rsidR="00FF3BB3" w:rsidRPr="004A38E5" w:rsidRDefault="00FF3BB3" w:rsidP="004A38E5">
      <w:pPr>
        <w:pStyle w:val="Zwykytekst"/>
        <w:tabs>
          <w:tab w:val="left" w:pos="709"/>
          <w:tab w:val="left" w:leader="dot" w:pos="9360"/>
        </w:tabs>
        <w:spacing w:line="360" w:lineRule="auto"/>
        <w:ind w:left="709" w:hanging="709"/>
        <w:jc w:val="center"/>
        <w:rPr>
          <w:rFonts w:ascii="Arial" w:hAnsi="Arial" w:cs="Arial"/>
          <w:i/>
          <w:sz w:val="22"/>
          <w:szCs w:val="22"/>
        </w:rPr>
      </w:pPr>
      <w:r w:rsidRPr="004A38E5">
        <w:rPr>
          <w:rFonts w:ascii="Arial" w:hAnsi="Arial" w:cs="Arial"/>
          <w:i/>
          <w:sz w:val="22"/>
          <w:szCs w:val="22"/>
        </w:rPr>
        <w:t>(Wypełniają jedynie przedsiębiorcy składający wspólną ofertę)</w:t>
      </w:r>
    </w:p>
    <w:p w14:paraId="3C737290" w14:textId="77777777" w:rsidR="00FF3BB3" w:rsidRPr="004A38E5" w:rsidRDefault="00FF3BB3" w:rsidP="004A38E5">
      <w:pPr>
        <w:pStyle w:val="Zwykytekst"/>
        <w:numPr>
          <w:ilvl w:val="0"/>
          <w:numId w:val="11"/>
        </w:numPr>
        <w:tabs>
          <w:tab w:val="clear" w:pos="720"/>
          <w:tab w:val="left" w:pos="709"/>
        </w:tabs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b/>
          <w:bCs/>
          <w:sz w:val="22"/>
          <w:szCs w:val="22"/>
        </w:rPr>
        <w:t>SKŁADAMY OFERTĘ</w:t>
      </w:r>
      <w:r w:rsidRPr="004A38E5">
        <w:rPr>
          <w:rFonts w:ascii="Arial" w:hAnsi="Arial" w:cs="Arial"/>
          <w:sz w:val="22"/>
          <w:szCs w:val="22"/>
        </w:rPr>
        <w:t xml:space="preserve"> na wykonanie przedmiotu zamówienia zgodnie ze Specyfikacją Warunków Zamówienia.</w:t>
      </w:r>
    </w:p>
    <w:p w14:paraId="33FEC02D" w14:textId="25E10E9A" w:rsidR="00FF3BB3" w:rsidRPr="004A38E5" w:rsidRDefault="00FF3BB3" w:rsidP="004A38E5">
      <w:pPr>
        <w:pStyle w:val="Zwykytekst"/>
        <w:numPr>
          <w:ilvl w:val="0"/>
          <w:numId w:val="11"/>
        </w:numPr>
        <w:tabs>
          <w:tab w:val="clear" w:pos="720"/>
          <w:tab w:val="left" w:pos="709"/>
        </w:tabs>
        <w:spacing w:line="360" w:lineRule="auto"/>
        <w:ind w:left="709" w:hanging="709"/>
        <w:jc w:val="both"/>
        <w:rPr>
          <w:rFonts w:ascii="Arial" w:hAnsi="Arial" w:cs="Arial"/>
          <w:color w:val="000000"/>
          <w:sz w:val="22"/>
          <w:szCs w:val="22"/>
        </w:rPr>
      </w:pPr>
      <w:r w:rsidRPr="004A38E5">
        <w:rPr>
          <w:rFonts w:ascii="Arial" w:hAnsi="Arial" w:cs="Arial"/>
          <w:b/>
          <w:caps/>
          <w:color w:val="000000"/>
          <w:sz w:val="22"/>
          <w:szCs w:val="22"/>
        </w:rPr>
        <w:t>Oświadczamy</w:t>
      </w:r>
      <w:r w:rsidRPr="004A38E5">
        <w:rPr>
          <w:rFonts w:ascii="Arial" w:hAnsi="Arial" w:cs="Arial"/>
          <w:b/>
          <w:bCs/>
          <w:color w:val="000000"/>
          <w:sz w:val="22"/>
          <w:szCs w:val="22"/>
        </w:rPr>
        <w:t xml:space="preserve">, </w:t>
      </w:r>
      <w:r w:rsidRPr="004A38E5">
        <w:rPr>
          <w:rFonts w:ascii="Arial" w:hAnsi="Arial" w:cs="Arial"/>
          <w:b/>
          <w:bCs/>
          <w:sz w:val="22"/>
          <w:szCs w:val="22"/>
        </w:rPr>
        <w:t xml:space="preserve">że </w:t>
      </w:r>
      <w:r w:rsidRPr="004A38E5">
        <w:rPr>
          <w:rFonts w:ascii="Arial" w:hAnsi="Arial" w:cs="Arial"/>
          <w:b/>
          <w:sz w:val="22"/>
          <w:szCs w:val="22"/>
        </w:rPr>
        <w:t xml:space="preserve">zapoznałem się i bezwarunkowo akceptuję Szczegółowy </w:t>
      </w:r>
      <w:r w:rsidRPr="004A38E5">
        <w:rPr>
          <w:rFonts w:ascii="Arial" w:hAnsi="Arial" w:cs="Arial"/>
          <w:b/>
          <w:noProof/>
          <w:sz w:val="22"/>
          <w:szCs w:val="22"/>
        </w:rPr>
        <w:t xml:space="preserve">Opis Przedmiotu Zamówienia. Przedmiotowe zamówienia zrealizuję zgodnie z opisem i w sposób, które są określone w </w:t>
      </w:r>
      <w:r w:rsidR="00A9620F" w:rsidRPr="004A38E5">
        <w:rPr>
          <w:rFonts w:ascii="Arial" w:hAnsi="Arial" w:cs="Arial"/>
          <w:b/>
          <w:noProof/>
          <w:sz w:val="22"/>
          <w:szCs w:val="22"/>
        </w:rPr>
        <w:t>SWZ</w:t>
      </w:r>
      <w:r w:rsidRPr="004A38E5">
        <w:rPr>
          <w:rFonts w:ascii="Arial" w:hAnsi="Arial" w:cs="Arial"/>
          <w:b/>
          <w:noProof/>
          <w:sz w:val="22"/>
          <w:szCs w:val="22"/>
        </w:rPr>
        <w:t>.</w:t>
      </w:r>
    </w:p>
    <w:p w14:paraId="45F9F360" w14:textId="7C74920F" w:rsidR="00E629E2" w:rsidRPr="004A38E5" w:rsidRDefault="00E629E2" w:rsidP="004A38E5">
      <w:pPr>
        <w:pStyle w:val="Zwykytekst"/>
        <w:numPr>
          <w:ilvl w:val="0"/>
          <w:numId w:val="11"/>
        </w:numPr>
        <w:tabs>
          <w:tab w:val="clear" w:pos="720"/>
          <w:tab w:val="left" w:pos="709"/>
        </w:tabs>
        <w:spacing w:line="360" w:lineRule="auto"/>
        <w:ind w:left="709" w:hanging="709"/>
        <w:jc w:val="both"/>
        <w:rPr>
          <w:rFonts w:ascii="Arial" w:hAnsi="Arial" w:cs="Arial"/>
          <w:color w:val="000000"/>
          <w:sz w:val="22"/>
          <w:szCs w:val="22"/>
        </w:rPr>
      </w:pPr>
      <w:r w:rsidRPr="004A38E5">
        <w:rPr>
          <w:rFonts w:ascii="Arial" w:hAnsi="Arial" w:cs="Arial"/>
          <w:b/>
          <w:color w:val="000000"/>
          <w:sz w:val="22"/>
          <w:szCs w:val="22"/>
        </w:rPr>
        <w:t>Oświadczamy</w:t>
      </w:r>
      <w:r w:rsidRPr="004A38E5">
        <w:rPr>
          <w:rFonts w:ascii="Arial" w:hAnsi="Arial" w:cs="Arial"/>
          <w:b/>
          <w:bCs/>
          <w:color w:val="000000"/>
          <w:sz w:val="22"/>
          <w:szCs w:val="22"/>
        </w:rPr>
        <w:t>,</w:t>
      </w:r>
      <w:r w:rsidRPr="004A38E5">
        <w:rPr>
          <w:rFonts w:ascii="Arial" w:hAnsi="Arial" w:cs="Arial"/>
          <w:color w:val="000000"/>
          <w:sz w:val="22"/>
          <w:szCs w:val="22"/>
        </w:rPr>
        <w:t xml:space="preserve"> że posiadam akredytację Światowej Agencji Antydopingowej (World </w:t>
      </w:r>
      <w:proofErr w:type="spellStart"/>
      <w:r w:rsidRPr="004A38E5">
        <w:rPr>
          <w:rFonts w:ascii="Arial" w:hAnsi="Arial" w:cs="Arial"/>
          <w:color w:val="000000"/>
          <w:sz w:val="22"/>
          <w:szCs w:val="22"/>
        </w:rPr>
        <w:t>Anti</w:t>
      </w:r>
      <w:proofErr w:type="spellEnd"/>
      <w:r w:rsidRPr="004A38E5">
        <w:rPr>
          <w:rFonts w:ascii="Arial" w:hAnsi="Arial" w:cs="Arial"/>
          <w:color w:val="000000"/>
          <w:sz w:val="22"/>
          <w:szCs w:val="22"/>
        </w:rPr>
        <w:t xml:space="preserve">-doping </w:t>
      </w:r>
      <w:proofErr w:type="spellStart"/>
      <w:r w:rsidRPr="004A38E5">
        <w:rPr>
          <w:rFonts w:ascii="Arial" w:hAnsi="Arial" w:cs="Arial"/>
          <w:color w:val="000000"/>
          <w:sz w:val="22"/>
          <w:szCs w:val="22"/>
        </w:rPr>
        <w:t>Agency</w:t>
      </w:r>
      <w:proofErr w:type="spellEnd"/>
      <w:r w:rsidRPr="004A38E5">
        <w:rPr>
          <w:rFonts w:ascii="Arial" w:hAnsi="Arial" w:cs="Arial"/>
          <w:color w:val="000000"/>
          <w:sz w:val="22"/>
          <w:szCs w:val="22"/>
        </w:rPr>
        <w:t>, WADA).</w:t>
      </w:r>
    </w:p>
    <w:p w14:paraId="4F1F4B39" w14:textId="77777777" w:rsidR="00FF3BB3" w:rsidRDefault="00FF3BB3" w:rsidP="004A38E5">
      <w:pPr>
        <w:pStyle w:val="Zwykytekst"/>
        <w:numPr>
          <w:ilvl w:val="0"/>
          <w:numId w:val="11"/>
        </w:numPr>
        <w:tabs>
          <w:tab w:val="clear" w:pos="720"/>
          <w:tab w:val="left" w:pos="709"/>
        </w:tabs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b/>
          <w:caps/>
          <w:sz w:val="22"/>
          <w:szCs w:val="22"/>
        </w:rPr>
        <w:t>Oświadczamy</w:t>
      </w:r>
      <w:r w:rsidRPr="004A38E5">
        <w:rPr>
          <w:rFonts w:ascii="Arial" w:hAnsi="Arial" w:cs="Arial"/>
          <w:b/>
          <w:bCs/>
          <w:sz w:val="22"/>
          <w:szCs w:val="22"/>
        </w:rPr>
        <w:t>,</w:t>
      </w:r>
      <w:r w:rsidRPr="004A38E5">
        <w:rPr>
          <w:rFonts w:ascii="Arial" w:hAnsi="Arial" w:cs="Arial"/>
          <w:sz w:val="22"/>
          <w:szCs w:val="22"/>
        </w:rPr>
        <w:t xml:space="preserve"> że zapoznaliśmy się ze Specyfikacją Warunków Zamówienia i uznajemy się za związanych określonymi w niej postanowieniami i zasadami postępowania.</w:t>
      </w:r>
    </w:p>
    <w:p w14:paraId="704CAB91" w14:textId="14C6FFB1" w:rsidR="00624F4F" w:rsidRPr="004A38E5" w:rsidRDefault="00624F4F" w:rsidP="004A38E5">
      <w:pPr>
        <w:pStyle w:val="Zwykytekst"/>
        <w:numPr>
          <w:ilvl w:val="0"/>
          <w:numId w:val="11"/>
        </w:numPr>
        <w:tabs>
          <w:tab w:val="clear" w:pos="720"/>
          <w:tab w:val="left" w:pos="709"/>
        </w:tabs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624F4F">
        <w:rPr>
          <w:rFonts w:ascii="Arial" w:hAnsi="Arial" w:cs="Arial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7E95B17B" w14:textId="77777777" w:rsidR="00FF3BB3" w:rsidRPr="004A38E5" w:rsidRDefault="00FF3BB3" w:rsidP="004A38E5">
      <w:pPr>
        <w:pStyle w:val="Zwykytekst"/>
        <w:numPr>
          <w:ilvl w:val="0"/>
          <w:numId w:val="11"/>
        </w:numPr>
        <w:tabs>
          <w:tab w:val="clear" w:pos="720"/>
          <w:tab w:val="left" w:pos="709"/>
        </w:tabs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b/>
          <w:sz w:val="22"/>
          <w:szCs w:val="22"/>
        </w:rPr>
        <w:t>OŚWIADCZAMY</w:t>
      </w:r>
      <w:r w:rsidRPr="004A38E5">
        <w:rPr>
          <w:rFonts w:ascii="Arial" w:hAnsi="Arial" w:cs="Arial"/>
          <w:b/>
          <w:caps/>
          <w:sz w:val="22"/>
          <w:szCs w:val="22"/>
        </w:rPr>
        <w:t xml:space="preserve">, </w:t>
      </w:r>
      <w:r w:rsidRPr="004A38E5">
        <w:rPr>
          <w:rFonts w:ascii="Arial" w:hAnsi="Arial" w:cs="Arial"/>
          <w:sz w:val="22"/>
          <w:szCs w:val="22"/>
        </w:rPr>
        <w:t>że jesteśmy/nie jesteśmy podatnikiem VAT o numerze __________ zarejestrowanym w ___________ (podać kraj) i przez cały czas trwania umowy będziemy  się posługiwać podanym wyżej numerem. Podmiotem uprawnionym do wystawienia faktur przez cały czas trwania umowy jest …. (</w:t>
      </w:r>
      <w:r w:rsidRPr="004A38E5">
        <w:rPr>
          <w:rFonts w:ascii="Arial" w:hAnsi="Arial" w:cs="Arial"/>
          <w:i/>
          <w:sz w:val="22"/>
          <w:szCs w:val="22"/>
        </w:rPr>
        <w:t>w przypadku wykonawców wspólnie składający ofertę).</w:t>
      </w:r>
    </w:p>
    <w:p w14:paraId="4FC6AB7A" w14:textId="77777777" w:rsidR="00FF3BB3" w:rsidRPr="004A38E5" w:rsidRDefault="00FF3BB3" w:rsidP="004A38E5">
      <w:pPr>
        <w:pStyle w:val="Zwykytekst"/>
        <w:numPr>
          <w:ilvl w:val="0"/>
          <w:numId w:val="11"/>
        </w:numPr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b/>
          <w:bCs/>
          <w:sz w:val="22"/>
          <w:szCs w:val="22"/>
        </w:rPr>
        <w:t>OFERUJEMY</w:t>
      </w:r>
      <w:r w:rsidRPr="004A38E5">
        <w:rPr>
          <w:rFonts w:ascii="Arial" w:hAnsi="Arial" w:cs="Arial"/>
          <w:sz w:val="22"/>
          <w:szCs w:val="22"/>
        </w:rPr>
        <w:t xml:space="preserve"> wykonanie przedmiotu zamówienia </w:t>
      </w:r>
      <w:r w:rsidRPr="004A38E5">
        <w:rPr>
          <w:rFonts w:ascii="Arial" w:hAnsi="Arial" w:cs="Arial"/>
          <w:b/>
          <w:bCs/>
          <w:sz w:val="22"/>
          <w:szCs w:val="22"/>
        </w:rPr>
        <w:t>za cenę netto</w:t>
      </w:r>
      <w:r w:rsidRPr="004A38E5">
        <w:rPr>
          <w:rFonts w:ascii="Arial" w:hAnsi="Arial" w:cs="Arial"/>
          <w:bCs/>
          <w:sz w:val="22"/>
          <w:szCs w:val="22"/>
        </w:rPr>
        <w:t xml:space="preserve">: </w:t>
      </w:r>
      <w:r w:rsidRPr="004A38E5">
        <w:rPr>
          <w:rFonts w:ascii="Arial" w:hAnsi="Arial" w:cs="Arial"/>
          <w:sz w:val="22"/>
          <w:szCs w:val="22"/>
        </w:rPr>
        <w:t xml:space="preserve">__________zł (słownie złotych _________________________________________________________), powiększoną o </w:t>
      </w:r>
      <w:r w:rsidRPr="004A38E5">
        <w:rPr>
          <w:rFonts w:ascii="Arial" w:hAnsi="Arial" w:cs="Arial"/>
          <w:b/>
          <w:sz w:val="22"/>
          <w:szCs w:val="22"/>
        </w:rPr>
        <w:t>podatek VAT w wysokości  </w:t>
      </w:r>
      <w:r w:rsidRPr="004A38E5">
        <w:rPr>
          <w:rFonts w:ascii="Arial" w:hAnsi="Arial" w:cs="Arial"/>
          <w:sz w:val="22"/>
          <w:szCs w:val="22"/>
        </w:rPr>
        <w:t xml:space="preserve">________  zł (słownie złotych ___________________________________________________________), co w wyniku daje </w:t>
      </w:r>
      <w:r w:rsidRPr="004A38E5">
        <w:rPr>
          <w:rFonts w:ascii="Arial" w:hAnsi="Arial" w:cs="Arial"/>
          <w:b/>
          <w:sz w:val="22"/>
          <w:szCs w:val="22"/>
        </w:rPr>
        <w:t>cenę brutto___________</w:t>
      </w:r>
      <w:r w:rsidRPr="004A38E5">
        <w:rPr>
          <w:rFonts w:ascii="Arial" w:hAnsi="Arial" w:cs="Arial"/>
          <w:sz w:val="22"/>
          <w:szCs w:val="22"/>
        </w:rPr>
        <w:t xml:space="preserve"> zł (słownie złotych ___________________________________________________________).</w:t>
      </w:r>
    </w:p>
    <w:p w14:paraId="13AD4176" w14:textId="77777777" w:rsidR="00FF3BB3" w:rsidRPr="004A38E5" w:rsidRDefault="00FF3BB3" w:rsidP="004A38E5">
      <w:pPr>
        <w:pStyle w:val="Zwykytek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8B5130C" w14:textId="77777777" w:rsidR="00FF3BB3" w:rsidRPr="004A38E5" w:rsidRDefault="00FF3BB3" w:rsidP="004A38E5">
      <w:pPr>
        <w:pStyle w:val="Zwykytekst"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r w:rsidRPr="004A38E5">
        <w:rPr>
          <w:rFonts w:ascii="Arial" w:hAnsi="Arial" w:cs="Arial"/>
          <w:b/>
          <w:sz w:val="22"/>
          <w:szCs w:val="22"/>
        </w:rPr>
        <w:t>Cena oferty została obliczona zgodnie z poniższą kalkulacją:</w:t>
      </w:r>
    </w:p>
    <w:p w14:paraId="0DD11190" w14:textId="2B284F4E" w:rsidR="006862EA" w:rsidRPr="004A38E5" w:rsidRDefault="006862EA" w:rsidP="004A38E5">
      <w:pPr>
        <w:pStyle w:val="Zwykytekst"/>
        <w:tabs>
          <w:tab w:val="left" w:leader="do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tbl>
      <w:tblPr>
        <w:tblW w:w="543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973"/>
        <w:gridCol w:w="1417"/>
        <w:gridCol w:w="991"/>
        <w:gridCol w:w="1560"/>
        <w:gridCol w:w="1276"/>
        <w:gridCol w:w="1701"/>
      </w:tblGrid>
      <w:tr w:rsidR="00F26E85" w:rsidRPr="004A38E5" w14:paraId="0EB1131B" w14:textId="77777777" w:rsidTr="00FD3BA6">
        <w:trPr>
          <w:cantSplit/>
          <w:trHeight w:val="728"/>
        </w:trPr>
        <w:tc>
          <w:tcPr>
            <w:tcW w:w="249" w:type="pct"/>
            <w:shd w:val="clear" w:color="auto" w:fill="D9D9D9"/>
            <w:vAlign w:val="center"/>
          </w:tcPr>
          <w:p w14:paraId="4BBFD2D3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lastRenderedPageBreak/>
              <w:t>Lp.</w:t>
            </w:r>
          </w:p>
          <w:p w14:paraId="1907D081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1" w:type="pct"/>
            <w:shd w:val="clear" w:color="auto" w:fill="D9D9D9"/>
            <w:vAlign w:val="center"/>
          </w:tcPr>
          <w:p w14:paraId="5BD6B543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Nazwa Usługi</w:t>
            </w:r>
          </w:p>
        </w:tc>
        <w:tc>
          <w:tcPr>
            <w:tcW w:w="755" w:type="pct"/>
            <w:shd w:val="clear" w:color="auto" w:fill="D9D9D9"/>
          </w:tcPr>
          <w:p w14:paraId="56F4A15B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1DF0DFC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Cena jednostkowa netto (bez VAT) zł</w:t>
            </w:r>
          </w:p>
        </w:tc>
        <w:tc>
          <w:tcPr>
            <w:tcW w:w="528" w:type="pct"/>
            <w:shd w:val="clear" w:color="auto" w:fill="D9D9D9"/>
          </w:tcPr>
          <w:p w14:paraId="65281B91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EB66B29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831" w:type="pct"/>
            <w:shd w:val="clear" w:color="auto" w:fill="D9D9D9"/>
            <w:vAlign w:val="center"/>
          </w:tcPr>
          <w:p w14:paraId="4739DA70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 xml:space="preserve">Kwota netto (bez VAT) </w:t>
            </w:r>
            <w:r w:rsidRPr="004A38E5">
              <w:rPr>
                <w:rFonts w:ascii="Arial" w:hAnsi="Arial" w:cs="Arial"/>
                <w:bCs/>
                <w:sz w:val="22"/>
                <w:szCs w:val="22"/>
              </w:rPr>
              <w:t>zł 3x4</w:t>
            </w:r>
          </w:p>
        </w:tc>
        <w:tc>
          <w:tcPr>
            <w:tcW w:w="680" w:type="pct"/>
            <w:shd w:val="clear" w:color="auto" w:fill="D9D9D9"/>
            <w:vAlign w:val="center"/>
          </w:tcPr>
          <w:p w14:paraId="117DCCAA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stawka VAT</w:t>
            </w:r>
          </w:p>
          <w:p w14:paraId="22213E4C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bCs/>
                <w:sz w:val="22"/>
                <w:szCs w:val="22"/>
              </w:rPr>
              <w:t>%/ zwolnienie  zw./ nie dotyczy</w:t>
            </w:r>
          </w:p>
        </w:tc>
        <w:tc>
          <w:tcPr>
            <w:tcW w:w="906" w:type="pct"/>
          </w:tcPr>
          <w:p w14:paraId="705FA759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0A3F4F3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cena brutto</w:t>
            </w:r>
          </w:p>
          <w:p w14:paraId="4CF8CC3E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 xml:space="preserve">(z VAT) </w:t>
            </w:r>
            <w:r w:rsidRPr="004A38E5">
              <w:rPr>
                <w:rFonts w:ascii="Arial" w:hAnsi="Arial" w:cs="Arial"/>
                <w:bCs/>
                <w:sz w:val="22"/>
                <w:szCs w:val="22"/>
              </w:rPr>
              <w:t>zł</w:t>
            </w:r>
          </w:p>
          <w:p w14:paraId="7FC048AD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5+7</w:t>
            </w:r>
          </w:p>
        </w:tc>
      </w:tr>
      <w:tr w:rsidR="00F26E85" w:rsidRPr="004A38E5" w14:paraId="4B514FC7" w14:textId="77777777" w:rsidTr="00FD3BA6">
        <w:tc>
          <w:tcPr>
            <w:tcW w:w="249" w:type="pct"/>
          </w:tcPr>
          <w:p w14:paraId="3A36A8D5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51" w:type="pct"/>
          </w:tcPr>
          <w:p w14:paraId="5DF7CBCB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55" w:type="pct"/>
          </w:tcPr>
          <w:p w14:paraId="0652117A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28" w:type="pct"/>
          </w:tcPr>
          <w:p w14:paraId="157529EC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31" w:type="pct"/>
          </w:tcPr>
          <w:p w14:paraId="4AD609D7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80" w:type="pct"/>
          </w:tcPr>
          <w:p w14:paraId="10446569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906" w:type="pct"/>
          </w:tcPr>
          <w:p w14:paraId="2AF31AA1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F26E85" w:rsidRPr="004A38E5" w14:paraId="19399BA7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096E7577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51" w:type="pct"/>
            <w:vAlign w:val="center"/>
          </w:tcPr>
          <w:p w14:paraId="6D9D067B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Standardowe analizy antydopingowe moczu</w:t>
            </w:r>
          </w:p>
        </w:tc>
        <w:tc>
          <w:tcPr>
            <w:tcW w:w="755" w:type="pct"/>
            <w:vAlign w:val="center"/>
          </w:tcPr>
          <w:p w14:paraId="3C0E9BFD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178303C4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2415</w:t>
            </w:r>
          </w:p>
        </w:tc>
        <w:tc>
          <w:tcPr>
            <w:tcW w:w="831" w:type="pct"/>
            <w:vAlign w:val="center"/>
          </w:tcPr>
          <w:p w14:paraId="18343B4A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26D34B7E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1303F0CD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E85" w:rsidRPr="004A38E5" w14:paraId="29E2490F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52150B77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51" w:type="pct"/>
            <w:vAlign w:val="center"/>
          </w:tcPr>
          <w:p w14:paraId="0C65BE1C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Analizy antydopingowe na wykrycie EPO</w:t>
            </w:r>
          </w:p>
        </w:tc>
        <w:tc>
          <w:tcPr>
            <w:tcW w:w="755" w:type="pct"/>
            <w:vAlign w:val="center"/>
          </w:tcPr>
          <w:p w14:paraId="363ADE89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0B78079D" w14:textId="795A6D78" w:rsidR="00F26E85" w:rsidRPr="004A38E5" w:rsidRDefault="00B96BDD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450</w:t>
            </w:r>
          </w:p>
        </w:tc>
        <w:tc>
          <w:tcPr>
            <w:tcW w:w="831" w:type="pct"/>
            <w:vAlign w:val="center"/>
          </w:tcPr>
          <w:p w14:paraId="16C8BD59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2E14B25C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6B0B41A5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E85" w:rsidRPr="004A38E5" w14:paraId="5AE51F84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69199080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51" w:type="pct"/>
            <w:vAlign w:val="center"/>
          </w:tcPr>
          <w:p w14:paraId="14C9665B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Analizy na wykrycie hormonu wzrostu z krwi (</w:t>
            </w:r>
            <w:proofErr w:type="spellStart"/>
            <w:r w:rsidRPr="004A38E5">
              <w:rPr>
                <w:rFonts w:ascii="Arial" w:hAnsi="Arial" w:cs="Arial"/>
                <w:sz w:val="22"/>
                <w:szCs w:val="22"/>
              </w:rPr>
              <w:t>Isoformy</w:t>
            </w:r>
            <w:proofErr w:type="spellEnd"/>
            <w:r w:rsidRPr="004A38E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755" w:type="pct"/>
            <w:vAlign w:val="center"/>
          </w:tcPr>
          <w:p w14:paraId="0D685B19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777B7DBC" w14:textId="1760D765" w:rsidR="00F26E85" w:rsidRPr="004A38E5" w:rsidRDefault="00B96BDD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831" w:type="pct"/>
            <w:vAlign w:val="center"/>
          </w:tcPr>
          <w:p w14:paraId="57938337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511DC0CD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7D7A60EB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E85" w:rsidRPr="004A38E5" w14:paraId="4B454ABC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22F6E671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51" w:type="pct"/>
            <w:vAlign w:val="center"/>
          </w:tcPr>
          <w:p w14:paraId="74F34E92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Analizy na wykrycie hormonu wzrostu z krwi (</w:t>
            </w:r>
            <w:proofErr w:type="spellStart"/>
            <w:r w:rsidRPr="004A38E5">
              <w:rPr>
                <w:rFonts w:ascii="Arial" w:hAnsi="Arial" w:cs="Arial"/>
                <w:sz w:val="22"/>
                <w:szCs w:val="22"/>
              </w:rPr>
              <w:t>Biomarkery</w:t>
            </w:r>
            <w:proofErr w:type="spellEnd"/>
            <w:r w:rsidRPr="004A38E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755" w:type="pct"/>
            <w:vAlign w:val="center"/>
          </w:tcPr>
          <w:p w14:paraId="351A28DB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479E301A" w14:textId="09822B05" w:rsidR="00F26E85" w:rsidRPr="004A38E5" w:rsidRDefault="00B96BDD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831" w:type="pct"/>
            <w:vAlign w:val="center"/>
          </w:tcPr>
          <w:p w14:paraId="1AA8276B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3FFD02C5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686023AB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E85" w:rsidRPr="004A38E5" w14:paraId="0EC5BD5F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3C50F28D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51" w:type="pct"/>
            <w:vAlign w:val="center"/>
          </w:tcPr>
          <w:p w14:paraId="0875E66A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Analizy GHR</w:t>
            </w: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755" w:type="pct"/>
            <w:vAlign w:val="center"/>
          </w:tcPr>
          <w:p w14:paraId="2E152628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7C65A877" w14:textId="6E269EE1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B96BDD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31" w:type="pct"/>
            <w:vAlign w:val="center"/>
          </w:tcPr>
          <w:p w14:paraId="62FCD890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190CE58E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1ECF38E0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E85" w:rsidRPr="004A38E5" w14:paraId="2FF1EDC9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52FEB0BD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51" w:type="pct"/>
            <w:vAlign w:val="center"/>
          </w:tcPr>
          <w:p w14:paraId="0FCF2A97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Analizy związane z programem paszportu biologicznego  próbek krwi</w:t>
            </w:r>
          </w:p>
        </w:tc>
        <w:tc>
          <w:tcPr>
            <w:tcW w:w="755" w:type="pct"/>
            <w:vAlign w:val="center"/>
          </w:tcPr>
          <w:p w14:paraId="19A193DC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66B230D1" w14:textId="706AEFE5" w:rsidR="00F26E85" w:rsidRPr="004A38E5" w:rsidRDefault="00B96BDD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831" w:type="pct"/>
            <w:vAlign w:val="center"/>
          </w:tcPr>
          <w:p w14:paraId="5D07B038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0B003C93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232079EB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E85" w:rsidRPr="004A38E5" w14:paraId="45FEB492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6F3C0172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51" w:type="pct"/>
            <w:vAlign w:val="center"/>
          </w:tcPr>
          <w:p w14:paraId="6C1072EA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 xml:space="preserve">Analizy wyjaśniające przeprowadzane metodą izotopową IRMS, </w:t>
            </w:r>
          </w:p>
        </w:tc>
        <w:tc>
          <w:tcPr>
            <w:tcW w:w="755" w:type="pct"/>
            <w:vAlign w:val="center"/>
          </w:tcPr>
          <w:p w14:paraId="4E1568A1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265BB870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831" w:type="pct"/>
            <w:vAlign w:val="center"/>
          </w:tcPr>
          <w:p w14:paraId="27BF7343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76B58B42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2DAC4C7A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E85" w:rsidRPr="004A38E5" w14:paraId="48810E16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57620D1E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lastRenderedPageBreak/>
              <w:t>8</w:t>
            </w:r>
          </w:p>
        </w:tc>
        <w:tc>
          <w:tcPr>
            <w:tcW w:w="1051" w:type="pct"/>
            <w:vAlign w:val="center"/>
          </w:tcPr>
          <w:p w14:paraId="679E2E0F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Analizy IRMS (</w:t>
            </w:r>
            <w:proofErr w:type="spellStart"/>
            <w:r w:rsidRPr="004A38E5">
              <w:rPr>
                <w:rFonts w:ascii="Arial" w:hAnsi="Arial" w:cs="Arial"/>
                <w:sz w:val="22"/>
                <w:szCs w:val="22"/>
              </w:rPr>
              <w:t>nandrolon</w:t>
            </w:r>
            <w:proofErr w:type="spellEnd"/>
            <w:r w:rsidRPr="004A38E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755" w:type="pct"/>
            <w:vAlign w:val="center"/>
          </w:tcPr>
          <w:p w14:paraId="3A59E073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25045DF1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31" w:type="pct"/>
            <w:vAlign w:val="center"/>
          </w:tcPr>
          <w:p w14:paraId="3394A8F0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6921D67A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522DF79C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E85" w:rsidRPr="004A38E5" w14:paraId="2169F548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1A0649D8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51" w:type="pct"/>
            <w:vAlign w:val="center"/>
          </w:tcPr>
          <w:p w14:paraId="7E4BB3DD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Analizy IRMS (</w:t>
            </w:r>
            <w:proofErr w:type="spellStart"/>
            <w:r w:rsidRPr="004A38E5">
              <w:rPr>
                <w:rFonts w:ascii="Arial" w:hAnsi="Arial" w:cs="Arial"/>
                <w:sz w:val="22"/>
                <w:szCs w:val="22"/>
              </w:rPr>
              <w:t>boldenon</w:t>
            </w:r>
            <w:proofErr w:type="spellEnd"/>
            <w:r w:rsidRPr="004A38E5">
              <w:rPr>
                <w:rFonts w:ascii="Arial" w:hAnsi="Arial" w:cs="Arial"/>
                <w:sz w:val="22"/>
                <w:szCs w:val="22"/>
              </w:rPr>
              <w:t>),</w:t>
            </w:r>
          </w:p>
        </w:tc>
        <w:tc>
          <w:tcPr>
            <w:tcW w:w="755" w:type="pct"/>
            <w:vAlign w:val="center"/>
          </w:tcPr>
          <w:p w14:paraId="394021AB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6C5864AD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31" w:type="pct"/>
            <w:vAlign w:val="center"/>
          </w:tcPr>
          <w:p w14:paraId="161B2C99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2B8AA4DA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00E30CAD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E85" w:rsidRPr="004A38E5" w14:paraId="728017D7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78F399FB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51" w:type="pct"/>
            <w:vAlign w:val="center"/>
          </w:tcPr>
          <w:p w14:paraId="34671AD2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 xml:space="preserve">Analizy na wykrycie transfuzji krwi </w:t>
            </w:r>
          </w:p>
        </w:tc>
        <w:tc>
          <w:tcPr>
            <w:tcW w:w="755" w:type="pct"/>
            <w:vAlign w:val="center"/>
          </w:tcPr>
          <w:p w14:paraId="727CCA6B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386E6CCC" w14:textId="07BE13D3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B96BD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31" w:type="pct"/>
            <w:vAlign w:val="center"/>
          </w:tcPr>
          <w:p w14:paraId="7F50A6BF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5419E904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010D3392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E85" w:rsidRPr="004A38E5" w14:paraId="707FCE49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371F8EF7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51" w:type="pct"/>
            <w:vAlign w:val="center"/>
          </w:tcPr>
          <w:p w14:paraId="50BC627C" w14:textId="749056A4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Analizy na </w:t>
            </w:r>
            <w:r w:rsidR="00B96BDD">
              <w:rPr>
                <w:rFonts w:ascii="Arial" w:hAnsi="Arial" w:cs="Arial"/>
                <w:bCs/>
                <w:sz w:val="22"/>
                <w:szCs w:val="22"/>
              </w:rPr>
              <w:t>profilu steroidowym we krwi</w:t>
            </w:r>
          </w:p>
        </w:tc>
        <w:tc>
          <w:tcPr>
            <w:tcW w:w="755" w:type="pct"/>
            <w:vAlign w:val="center"/>
          </w:tcPr>
          <w:p w14:paraId="661B1732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3855C570" w14:textId="77777777" w:rsidR="00F26E8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831" w:type="pct"/>
            <w:vAlign w:val="center"/>
          </w:tcPr>
          <w:p w14:paraId="4D841F38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60AE96C3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24DA9481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6BDD" w:rsidRPr="00B96BDD" w14:paraId="5465F4EA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3939780B" w14:textId="2170B19F" w:rsidR="00B96BDD" w:rsidRPr="004A38E5" w:rsidRDefault="00B96BDD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51" w:type="pct"/>
            <w:vAlign w:val="center"/>
          </w:tcPr>
          <w:p w14:paraId="6CBF0121" w14:textId="7558079D" w:rsidR="00B96BDD" w:rsidRPr="00B96BDD" w:rsidRDefault="00B96BDD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proofErr w:type="spellStart"/>
            <w:r w:rsidRPr="00B96BDD">
              <w:rPr>
                <w:rFonts w:ascii="Arial" w:hAnsi="Arial" w:cs="Arial"/>
                <w:bCs/>
                <w:sz w:val="22"/>
                <w:szCs w:val="22"/>
                <w:lang w:val="en-GB"/>
              </w:rPr>
              <w:t>Analizy</w:t>
            </w:r>
            <w:proofErr w:type="spellEnd"/>
            <w:r w:rsidRPr="00B96BDD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Dried Blood Spot (D</w:t>
            </w: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BS)</w:t>
            </w:r>
          </w:p>
        </w:tc>
        <w:tc>
          <w:tcPr>
            <w:tcW w:w="755" w:type="pct"/>
            <w:vAlign w:val="center"/>
          </w:tcPr>
          <w:p w14:paraId="769B4599" w14:textId="77777777" w:rsidR="00B96BDD" w:rsidRPr="00B96BDD" w:rsidRDefault="00B96BDD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8" w:type="pct"/>
            <w:vAlign w:val="center"/>
          </w:tcPr>
          <w:p w14:paraId="3DC9ED1A" w14:textId="3A183238" w:rsidR="00B96BDD" w:rsidRPr="00B96BDD" w:rsidRDefault="00B96BDD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10</w:t>
            </w:r>
          </w:p>
        </w:tc>
        <w:tc>
          <w:tcPr>
            <w:tcW w:w="831" w:type="pct"/>
            <w:vAlign w:val="center"/>
          </w:tcPr>
          <w:p w14:paraId="0699D54B" w14:textId="77777777" w:rsidR="00B96BDD" w:rsidRPr="00B96BDD" w:rsidRDefault="00B96BDD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80" w:type="pct"/>
            <w:vAlign w:val="center"/>
          </w:tcPr>
          <w:p w14:paraId="56983F5D" w14:textId="77777777" w:rsidR="00B96BDD" w:rsidRPr="00B96BDD" w:rsidRDefault="00B96BDD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06" w:type="pct"/>
            <w:vAlign w:val="center"/>
          </w:tcPr>
          <w:p w14:paraId="29C3B791" w14:textId="77777777" w:rsidR="00B96BDD" w:rsidRPr="00B96BDD" w:rsidRDefault="00B96BDD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F26E85" w:rsidRPr="004A38E5" w14:paraId="462EB2AE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7219B3E9" w14:textId="5E05E5FB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1</w:t>
            </w:r>
            <w:r w:rsidR="00B96BD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51" w:type="pct"/>
            <w:vAlign w:val="center"/>
          </w:tcPr>
          <w:p w14:paraId="5F17F957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bCs/>
                <w:sz w:val="22"/>
                <w:szCs w:val="22"/>
              </w:rPr>
              <w:t>Usługa długoterminowego przechowywania próbek</w:t>
            </w:r>
          </w:p>
        </w:tc>
        <w:tc>
          <w:tcPr>
            <w:tcW w:w="755" w:type="pct"/>
            <w:vAlign w:val="center"/>
          </w:tcPr>
          <w:p w14:paraId="35C556A6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6E99E230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831" w:type="pct"/>
            <w:vAlign w:val="center"/>
          </w:tcPr>
          <w:p w14:paraId="20873B02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7EEF8108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453610C8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E85" w:rsidRPr="004A38E5" w14:paraId="580302A0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088997E1" w14:textId="052B7869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1</w:t>
            </w:r>
            <w:r w:rsidR="00B96BD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51" w:type="pct"/>
            <w:vAlign w:val="center"/>
          </w:tcPr>
          <w:p w14:paraId="21943DF9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A38E5">
              <w:rPr>
                <w:rFonts w:ascii="Arial" w:hAnsi="Arial" w:cs="Arial"/>
                <w:bCs/>
                <w:sz w:val="22"/>
                <w:szCs w:val="22"/>
              </w:rPr>
              <w:t>Usługa jednostkowego odbierania próbek poza standardowymi godzinami pracy laboratorium</w:t>
            </w:r>
          </w:p>
        </w:tc>
        <w:tc>
          <w:tcPr>
            <w:tcW w:w="755" w:type="pct"/>
            <w:vAlign w:val="center"/>
          </w:tcPr>
          <w:p w14:paraId="4F1A4BE1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3EDDC916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831" w:type="pct"/>
            <w:vAlign w:val="center"/>
          </w:tcPr>
          <w:p w14:paraId="5D781C5E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63E53802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6BA29A36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E85" w:rsidRPr="004A38E5" w14:paraId="587E6191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06889B74" w14:textId="5CF6C18F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1</w:t>
            </w:r>
            <w:r w:rsidR="00B96BD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51" w:type="pct"/>
            <w:vAlign w:val="center"/>
          </w:tcPr>
          <w:p w14:paraId="41C07720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A38E5">
              <w:rPr>
                <w:rFonts w:ascii="Arial" w:hAnsi="Arial" w:cs="Arial"/>
                <w:bCs/>
                <w:sz w:val="22"/>
                <w:szCs w:val="22"/>
              </w:rPr>
              <w:t>Usługa prowadzenia paszportu hematologicznego (dla jednego zawodnika)</w:t>
            </w:r>
          </w:p>
        </w:tc>
        <w:tc>
          <w:tcPr>
            <w:tcW w:w="755" w:type="pct"/>
            <w:vAlign w:val="center"/>
          </w:tcPr>
          <w:p w14:paraId="0FA6D321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0DFE5DED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831" w:type="pct"/>
            <w:vAlign w:val="center"/>
          </w:tcPr>
          <w:p w14:paraId="726604C4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4ED1D1D5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626BB151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E85" w:rsidRPr="004A38E5" w14:paraId="4AA00450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0371DC29" w14:textId="3A0C80E5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1</w:t>
            </w:r>
            <w:r w:rsidR="00B96BDD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51" w:type="pct"/>
            <w:vAlign w:val="center"/>
          </w:tcPr>
          <w:p w14:paraId="4217B443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A38E5">
              <w:rPr>
                <w:rFonts w:ascii="Arial" w:hAnsi="Arial" w:cs="Arial"/>
                <w:bCs/>
                <w:sz w:val="22"/>
                <w:szCs w:val="22"/>
              </w:rPr>
              <w:t xml:space="preserve">Usługa prowadzenia paszportu steroidowego  </w:t>
            </w:r>
            <w:r w:rsidRPr="004A38E5">
              <w:rPr>
                <w:rFonts w:ascii="Arial" w:hAnsi="Arial" w:cs="Arial"/>
                <w:bCs/>
                <w:sz w:val="22"/>
                <w:szCs w:val="22"/>
              </w:rPr>
              <w:lastRenderedPageBreak/>
              <w:t>(dla jednego zawodnika)</w:t>
            </w:r>
          </w:p>
        </w:tc>
        <w:tc>
          <w:tcPr>
            <w:tcW w:w="755" w:type="pct"/>
            <w:vAlign w:val="center"/>
          </w:tcPr>
          <w:p w14:paraId="226B3DFE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0735EFFA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2 415</w:t>
            </w:r>
          </w:p>
        </w:tc>
        <w:tc>
          <w:tcPr>
            <w:tcW w:w="831" w:type="pct"/>
            <w:vAlign w:val="center"/>
          </w:tcPr>
          <w:p w14:paraId="3B43EDDD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3808F8EC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4B425412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E85" w:rsidRPr="004A38E5" w14:paraId="30AF5380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77D25FBA" w14:textId="49BC7AD1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1</w:t>
            </w:r>
            <w:r w:rsidR="00B96BDD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51" w:type="pct"/>
            <w:vAlign w:val="center"/>
          </w:tcPr>
          <w:p w14:paraId="5CAF6DA3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A38E5">
              <w:rPr>
                <w:rFonts w:ascii="Arial" w:hAnsi="Arial" w:cs="Arial"/>
                <w:bCs/>
                <w:sz w:val="22"/>
                <w:szCs w:val="22"/>
              </w:rPr>
              <w:t>Eksperckie opinie w ramach paszportu hematologicznego</w:t>
            </w:r>
          </w:p>
        </w:tc>
        <w:tc>
          <w:tcPr>
            <w:tcW w:w="755" w:type="pct"/>
            <w:vAlign w:val="center"/>
          </w:tcPr>
          <w:p w14:paraId="510DE4D9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1D11427C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831" w:type="pct"/>
            <w:vAlign w:val="center"/>
          </w:tcPr>
          <w:p w14:paraId="3A3046DE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691B98D9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62C3B3BE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8D363FB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E85" w:rsidRPr="004A38E5" w14:paraId="5AD721A3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51231BA2" w14:textId="18AB8521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38E5">
              <w:rPr>
                <w:rFonts w:ascii="Arial" w:hAnsi="Arial" w:cs="Arial"/>
                <w:sz w:val="22"/>
                <w:szCs w:val="22"/>
              </w:rPr>
              <w:t>1</w:t>
            </w:r>
            <w:r w:rsidR="00B96BDD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51" w:type="pct"/>
            <w:vAlign w:val="center"/>
          </w:tcPr>
          <w:p w14:paraId="4AE7F04A" w14:textId="77777777" w:rsidR="00F26E85" w:rsidRPr="004A38E5" w:rsidDel="00E4642A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A38E5">
              <w:rPr>
                <w:rFonts w:ascii="Arial" w:hAnsi="Arial" w:cs="Arial"/>
                <w:bCs/>
                <w:sz w:val="22"/>
                <w:szCs w:val="22"/>
              </w:rPr>
              <w:t>Eksperckie opinie w ramach paszportu steroidowego</w:t>
            </w:r>
          </w:p>
        </w:tc>
        <w:tc>
          <w:tcPr>
            <w:tcW w:w="755" w:type="pct"/>
            <w:vAlign w:val="center"/>
          </w:tcPr>
          <w:p w14:paraId="3EFA29F0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1E27BAF9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831" w:type="pct"/>
            <w:vAlign w:val="center"/>
          </w:tcPr>
          <w:p w14:paraId="753CB3AD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34C5F028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289AEF32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E85" w:rsidRPr="004A38E5" w14:paraId="48A27353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0A324734" w14:textId="4BCD8ECA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B96BDD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51" w:type="pct"/>
            <w:vAlign w:val="center"/>
          </w:tcPr>
          <w:p w14:paraId="45E25953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Pr="009672B3">
              <w:rPr>
                <w:rFonts w:ascii="Arial" w:hAnsi="Arial" w:cs="Arial"/>
                <w:bCs/>
                <w:sz w:val="22"/>
                <w:szCs w:val="22"/>
              </w:rPr>
              <w:t>tandardow</w:t>
            </w:r>
            <w:r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9672B3">
              <w:rPr>
                <w:rFonts w:ascii="Arial" w:hAnsi="Arial" w:cs="Arial"/>
                <w:bCs/>
                <w:sz w:val="22"/>
                <w:szCs w:val="22"/>
              </w:rPr>
              <w:t xml:space="preserve"> analiz</w:t>
            </w:r>
            <w:r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9672B3">
              <w:rPr>
                <w:rFonts w:ascii="Arial" w:hAnsi="Arial" w:cs="Arial"/>
                <w:bCs/>
                <w:sz w:val="22"/>
                <w:szCs w:val="22"/>
              </w:rPr>
              <w:t xml:space="preserve"> antydopingow</w:t>
            </w:r>
            <w:r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9672B3">
              <w:rPr>
                <w:rFonts w:ascii="Arial" w:hAnsi="Arial" w:cs="Arial"/>
                <w:bCs/>
                <w:sz w:val="22"/>
                <w:szCs w:val="22"/>
              </w:rPr>
              <w:t xml:space="preserve"> realizow</w:t>
            </w:r>
            <w:r>
              <w:rPr>
                <w:rFonts w:ascii="Arial" w:hAnsi="Arial" w:cs="Arial"/>
                <w:bCs/>
                <w:sz w:val="22"/>
                <w:szCs w:val="22"/>
              </w:rPr>
              <w:t>ane</w:t>
            </w:r>
            <w:r w:rsidRPr="009672B3">
              <w:rPr>
                <w:rFonts w:ascii="Arial" w:hAnsi="Arial" w:cs="Arial"/>
                <w:bCs/>
                <w:sz w:val="22"/>
                <w:szCs w:val="22"/>
              </w:rPr>
              <w:t xml:space="preserve"> w trybie przyspieszonym – 48 godzin od momentu dostarczenia próbki</w:t>
            </w:r>
          </w:p>
        </w:tc>
        <w:tc>
          <w:tcPr>
            <w:tcW w:w="755" w:type="pct"/>
            <w:vAlign w:val="center"/>
          </w:tcPr>
          <w:p w14:paraId="1789B147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1862A864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31" w:type="pct"/>
            <w:vAlign w:val="center"/>
          </w:tcPr>
          <w:p w14:paraId="1BE2D5A1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682A3809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36B4941A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E85" w:rsidRPr="004A38E5" w14:paraId="77BE71A2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1B2F14BE" w14:textId="4A36362C" w:rsidR="00F26E85" w:rsidRDefault="00B96BDD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051" w:type="pct"/>
            <w:vAlign w:val="center"/>
          </w:tcPr>
          <w:p w14:paraId="783B6B7A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9672B3">
              <w:rPr>
                <w:rFonts w:ascii="Arial" w:hAnsi="Arial" w:cs="Arial"/>
                <w:bCs/>
                <w:sz w:val="22"/>
                <w:szCs w:val="22"/>
              </w:rPr>
              <w:t>naliz</w:t>
            </w:r>
            <w:r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9672B3">
              <w:rPr>
                <w:rFonts w:ascii="Arial" w:hAnsi="Arial" w:cs="Arial"/>
                <w:bCs/>
                <w:sz w:val="22"/>
                <w:szCs w:val="22"/>
              </w:rPr>
              <w:t xml:space="preserve"> antydopingow</w:t>
            </w:r>
            <w:r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9672B3">
              <w:rPr>
                <w:rFonts w:ascii="Arial" w:hAnsi="Arial" w:cs="Arial"/>
                <w:bCs/>
                <w:sz w:val="22"/>
                <w:szCs w:val="22"/>
              </w:rPr>
              <w:t xml:space="preserve"> na wykrycie EPO realizowan</w:t>
            </w:r>
            <w:r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9672B3">
              <w:rPr>
                <w:rFonts w:ascii="Arial" w:hAnsi="Arial" w:cs="Arial"/>
                <w:bCs/>
                <w:sz w:val="22"/>
                <w:szCs w:val="22"/>
              </w:rPr>
              <w:t xml:space="preserve"> w trybie przyspieszonym – 48 godzin od momentu dostarczenia próbki</w:t>
            </w:r>
          </w:p>
        </w:tc>
        <w:tc>
          <w:tcPr>
            <w:tcW w:w="755" w:type="pct"/>
            <w:vAlign w:val="center"/>
          </w:tcPr>
          <w:p w14:paraId="1A9718D7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31A0AAC7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831" w:type="pct"/>
            <w:vAlign w:val="center"/>
          </w:tcPr>
          <w:p w14:paraId="7BC45062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354CB35E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5A89E90D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E85" w:rsidRPr="004A38E5" w14:paraId="5D09E79B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601A52DA" w14:textId="6B81A004" w:rsidR="00F26E8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B96BD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51" w:type="pct"/>
            <w:vAlign w:val="center"/>
          </w:tcPr>
          <w:p w14:paraId="6CE970E6" w14:textId="77777777" w:rsidR="00F26E85" w:rsidRPr="00411F40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11F40">
              <w:rPr>
                <w:rFonts w:ascii="Arial" w:hAnsi="Arial" w:cs="Arial"/>
                <w:bCs/>
                <w:sz w:val="22"/>
                <w:szCs w:val="22"/>
              </w:rPr>
              <w:t>Analiz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y </w:t>
            </w:r>
            <w:r w:rsidRPr="00411F40">
              <w:rPr>
                <w:rFonts w:ascii="Arial" w:hAnsi="Arial" w:cs="Arial"/>
                <w:bCs/>
                <w:sz w:val="22"/>
                <w:szCs w:val="22"/>
              </w:rPr>
              <w:t>antydopingow</w:t>
            </w:r>
            <w:r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411F40">
              <w:rPr>
                <w:rFonts w:ascii="Arial" w:hAnsi="Arial" w:cs="Arial"/>
                <w:bCs/>
                <w:sz w:val="22"/>
                <w:szCs w:val="22"/>
              </w:rPr>
              <w:t xml:space="preserve"> na wykrycie hormonu wzrostu z krwi (</w:t>
            </w:r>
            <w:proofErr w:type="spellStart"/>
            <w:r w:rsidRPr="00411F40">
              <w:rPr>
                <w:rFonts w:ascii="Arial" w:hAnsi="Arial" w:cs="Arial"/>
                <w:bCs/>
                <w:sz w:val="22"/>
                <w:szCs w:val="22"/>
              </w:rPr>
              <w:t>isoformy</w:t>
            </w:r>
            <w:proofErr w:type="spellEnd"/>
            <w:r w:rsidRPr="00411F40">
              <w:rPr>
                <w:rFonts w:ascii="Arial" w:hAnsi="Arial" w:cs="Arial"/>
                <w:bCs/>
                <w:sz w:val="22"/>
                <w:szCs w:val="22"/>
              </w:rPr>
              <w:t xml:space="preserve">) </w:t>
            </w:r>
            <w:r w:rsidRPr="00411F40">
              <w:rPr>
                <w:rFonts w:ascii="Arial" w:hAnsi="Arial" w:cs="Arial"/>
                <w:bCs/>
                <w:sz w:val="22"/>
                <w:szCs w:val="22"/>
              </w:rPr>
              <w:lastRenderedPageBreak/>
              <w:t>realizowan</w:t>
            </w:r>
            <w:r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411F40">
              <w:rPr>
                <w:rFonts w:ascii="Arial" w:hAnsi="Arial" w:cs="Arial"/>
                <w:bCs/>
                <w:sz w:val="22"/>
                <w:szCs w:val="22"/>
              </w:rPr>
              <w:t xml:space="preserve"> w trybie przyspieszonym – 48 godzin od momentu dostarczenia próbki. </w:t>
            </w:r>
          </w:p>
          <w:p w14:paraId="529D237C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55" w:type="pct"/>
            <w:vAlign w:val="center"/>
          </w:tcPr>
          <w:p w14:paraId="716736AB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1FA92A2C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831" w:type="pct"/>
            <w:vAlign w:val="center"/>
          </w:tcPr>
          <w:p w14:paraId="37C38AC3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63AF3E31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54F1D875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E85" w:rsidRPr="004A38E5" w14:paraId="2A4A380F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6006FCC0" w14:textId="6DC1EA39" w:rsidR="00F26E8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B96BD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51" w:type="pct"/>
            <w:vAlign w:val="center"/>
          </w:tcPr>
          <w:p w14:paraId="071B2A9E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411F40">
              <w:rPr>
                <w:rFonts w:ascii="Arial" w:hAnsi="Arial" w:cs="Arial"/>
                <w:bCs/>
                <w:sz w:val="22"/>
                <w:szCs w:val="22"/>
              </w:rPr>
              <w:t>naliz</w:t>
            </w:r>
            <w:r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411F40">
              <w:rPr>
                <w:rFonts w:ascii="Arial" w:hAnsi="Arial" w:cs="Arial"/>
                <w:bCs/>
                <w:sz w:val="22"/>
                <w:szCs w:val="22"/>
              </w:rPr>
              <w:t xml:space="preserve"> GHR</w:t>
            </w:r>
            <w:r>
              <w:rPr>
                <w:rFonts w:ascii="Arial" w:hAnsi="Arial" w:cs="Arial"/>
                <w:bCs/>
                <w:sz w:val="22"/>
                <w:szCs w:val="22"/>
              </w:rPr>
              <w:t>F</w:t>
            </w:r>
            <w:r w:rsidRPr="00411F40">
              <w:rPr>
                <w:rFonts w:ascii="Arial" w:hAnsi="Arial" w:cs="Arial"/>
                <w:bCs/>
                <w:sz w:val="22"/>
                <w:szCs w:val="22"/>
              </w:rPr>
              <w:t xml:space="preserve"> realizowan</w:t>
            </w:r>
            <w:r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411F40">
              <w:rPr>
                <w:rFonts w:ascii="Arial" w:hAnsi="Arial" w:cs="Arial"/>
                <w:bCs/>
                <w:sz w:val="22"/>
                <w:szCs w:val="22"/>
              </w:rPr>
              <w:t xml:space="preserve"> w trybie przyspieszonym – 48 godzin od momentu dostarczenia próbki</w:t>
            </w:r>
          </w:p>
        </w:tc>
        <w:tc>
          <w:tcPr>
            <w:tcW w:w="755" w:type="pct"/>
            <w:vAlign w:val="center"/>
          </w:tcPr>
          <w:p w14:paraId="383EB336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586DE0DA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831" w:type="pct"/>
            <w:vAlign w:val="center"/>
          </w:tcPr>
          <w:p w14:paraId="0A57FAEB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6C41B62D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2FF6CE04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E85" w:rsidRPr="004A38E5" w14:paraId="0CCA9D27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7C5571A9" w14:textId="1122BCBD" w:rsidR="00F26E8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B96BD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51" w:type="pct"/>
            <w:vAlign w:val="center"/>
          </w:tcPr>
          <w:p w14:paraId="74F654E8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411F40">
              <w:rPr>
                <w:rFonts w:ascii="Arial" w:hAnsi="Arial" w:cs="Arial"/>
                <w:bCs/>
                <w:sz w:val="22"/>
                <w:szCs w:val="22"/>
              </w:rPr>
              <w:t>naliz</w:t>
            </w:r>
            <w:r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411F40">
              <w:rPr>
                <w:rFonts w:ascii="Arial" w:hAnsi="Arial" w:cs="Arial"/>
                <w:bCs/>
                <w:sz w:val="22"/>
                <w:szCs w:val="22"/>
              </w:rPr>
              <w:t xml:space="preserve"> związan</w:t>
            </w:r>
            <w:r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411F40">
              <w:rPr>
                <w:rFonts w:ascii="Arial" w:hAnsi="Arial" w:cs="Arial"/>
                <w:bCs/>
                <w:sz w:val="22"/>
                <w:szCs w:val="22"/>
              </w:rPr>
              <w:t xml:space="preserve"> z programem paszportu biologicznego próbek krwi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(ABP)</w:t>
            </w:r>
            <w:r w:rsidRPr="00411F40">
              <w:rPr>
                <w:rFonts w:ascii="Arial" w:hAnsi="Arial" w:cs="Arial"/>
                <w:bCs/>
                <w:sz w:val="22"/>
                <w:szCs w:val="22"/>
              </w:rPr>
              <w:t xml:space="preserve"> realizowanych w trybie przyśpieszonym – 48 godzin od momentu dostarczenia próbki</w:t>
            </w:r>
          </w:p>
        </w:tc>
        <w:tc>
          <w:tcPr>
            <w:tcW w:w="755" w:type="pct"/>
            <w:vAlign w:val="center"/>
          </w:tcPr>
          <w:p w14:paraId="29243381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6CD8B301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831" w:type="pct"/>
            <w:vAlign w:val="center"/>
          </w:tcPr>
          <w:p w14:paraId="505810B8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5D863749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0103E090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E85" w:rsidRPr="004A38E5" w14:paraId="3D294B13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53FB946B" w14:textId="6C56813D" w:rsidR="00F26E8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B96BD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51" w:type="pct"/>
            <w:vAlign w:val="center"/>
          </w:tcPr>
          <w:p w14:paraId="7579BB80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791A1D">
              <w:rPr>
                <w:rFonts w:ascii="Arial" w:hAnsi="Arial" w:cs="Arial"/>
                <w:bCs/>
                <w:sz w:val="22"/>
                <w:szCs w:val="22"/>
              </w:rPr>
              <w:t xml:space="preserve">Analizy wyjaśniające przeprowadzane metodą izotopową IRMS, </w:t>
            </w:r>
            <w:r w:rsidRPr="00411F40">
              <w:rPr>
                <w:rFonts w:ascii="Arial" w:hAnsi="Arial" w:cs="Arial"/>
                <w:bCs/>
                <w:sz w:val="22"/>
                <w:szCs w:val="22"/>
              </w:rPr>
              <w:t>- realizowan</w:t>
            </w:r>
            <w:r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411F40">
              <w:rPr>
                <w:rFonts w:ascii="Arial" w:hAnsi="Arial" w:cs="Arial"/>
                <w:bCs/>
                <w:sz w:val="22"/>
                <w:szCs w:val="22"/>
              </w:rPr>
              <w:t xml:space="preserve"> w trybie przyspieszonym </w:t>
            </w:r>
            <w:r w:rsidRPr="00411F40">
              <w:rPr>
                <w:rFonts w:ascii="Arial" w:hAnsi="Arial" w:cs="Arial"/>
                <w:bCs/>
                <w:sz w:val="22"/>
                <w:szCs w:val="22"/>
              </w:rPr>
              <w:lastRenderedPageBreak/>
              <w:t>– 48 godzin od momentu dostarczenia próbki</w:t>
            </w:r>
          </w:p>
        </w:tc>
        <w:tc>
          <w:tcPr>
            <w:tcW w:w="755" w:type="pct"/>
            <w:vAlign w:val="center"/>
          </w:tcPr>
          <w:p w14:paraId="5A1B11F0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5B8C0884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831" w:type="pct"/>
            <w:vAlign w:val="center"/>
          </w:tcPr>
          <w:p w14:paraId="262F921C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0A051411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7FDF861F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E85" w:rsidRPr="004A38E5" w14:paraId="640B53A4" w14:textId="77777777" w:rsidTr="00FD3BA6">
        <w:trPr>
          <w:trHeight w:val="314"/>
        </w:trPr>
        <w:tc>
          <w:tcPr>
            <w:tcW w:w="249" w:type="pct"/>
            <w:vAlign w:val="center"/>
          </w:tcPr>
          <w:p w14:paraId="7431DC75" w14:textId="65D4737B" w:rsidR="00F26E8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B96BD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51" w:type="pct"/>
            <w:vAlign w:val="center"/>
          </w:tcPr>
          <w:p w14:paraId="37E37C6D" w14:textId="77777777" w:rsidR="00F26E8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Analizy na wykrycie transfuzji krwi realizowanych w trybie przyśpieszonym – 48 godzin od momentu dostarczenia próbki</w:t>
            </w:r>
          </w:p>
        </w:tc>
        <w:tc>
          <w:tcPr>
            <w:tcW w:w="755" w:type="pct"/>
            <w:vAlign w:val="center"/>
          </w:tcPr>
          <w:p w14:paraId="2D292842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14:paraId="1EFA2A78" w14:textId="77777777" w:rsidR="00F26E8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831" w:type="pct"/>
            <w:vAlign w:val="center"/>
          </w:tcPr>
          <w:p w14:paraId="7E3C03CC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pct"/>
            <w:vAlign w:val="center"/>
          </w:tcPr>
          <w:p w14:paraId="5F6AB0E1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1B1086AD" w14:textId="77777777" w:rsidR="00F26E85" w:rsidRPr="004A38E5" w:rsidRDefault="00F26E85" w:rsidP="00FD3BA6">
            <w:pPr>
              <w:pStyle w:val="Zwykytekst"/>
              <w:tabs>
                <w:tab w:val="left" w:leader="dot" w:pos="907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50DD70" w14:textId="77777777" w:rsidR="006862EA" w:rsidRPr="004A38E5" w:rsidRDefault="006862EA" w:rsidP="004A38E5">
      <w:pPr>
        <w:pStyle w:val="Zwykytekst"/>
        <w:tabs>
          <w:tab w:val="left" w:leader="do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6DFC7BC" w14:textId="1C30B71E" w:rsidR="00FF3BB3" w:rsidRPr="004A38E5" w:rsidRDefault="00FF3BB3" w:rsidP="004A38E5">
      <w:pPr>
        <w:pStyle w:val="Zwykytekst"/>
        <w:tabs>
          <w:tab w:val="left" w:leader="do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sz w:val="22"/>
          <w:szCs w:val="22"/>
        </w:rPr>
        <w:t>UWAGA!</w:t>
      </w:r>
    </w:p>
    <w:p w14:paraId="51FE3B55" w14:textId="77777777" w:rsidR="00FF3BB3" w:rsidRPr="004A38E5" w:rsidRDefault="00FF3BB3" w:rsidP="004A38E5">
      <w:pPr>
        <w:pStyle w:val="Zwykytekst"/>
        <w:tabs>
          <w:tab w:val="left" w:leader="do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sz w:val="22"/>
          <w:szCs w:val="22"/>
        </w:rPr>
        <w:t>Wykonawca zobowiązany jest podać podstawę prawną zastosowania stawki podatku VAT innej niż stawka podstawowa, lub zwolnienia z ww. podatku.</w:t>
      </w:r>
    </w:p>
    <w:p w14:paraId="21370306" w14:textId="77777777" w:rsidR="00FF3BB3" w:rsidRPr="004A38E5" w:rsidRDefault="00FF3BB3" w:rsidP="004A38E5">
      <w:pPr>
        <w:pStyle w:val="Zwykytekst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14AE74F" w14:textId="77777777" w:rsidR="006866F2" w:rsidRPr="004A38E5" w:rsidRDefault="00FF3BB3" w:rsidP="004A38E5">
      <w:pPr>
        <w:pStyle w:val="Zwykytekst"/>
        <w:numPr>
          <w:ilvl w:val="0"/>
          <w:numId w:val="11"/>
        </w:numPr>
        <w:tabs>
          <w:tab w:val="left" w:leader="dot" w:pos="9072"/>
        </w:tabs>
        <w:spacing w:line="360" w:lineRule="auto"/>
        <w:ind w:hanging="720"/>
        <w:jc w:val="both"/>
        <w:rPr>
          <w:rFonts w:ascii="Arial" w:hAnsi="Arial" w:cs="Arial"/>
          <w:color w:val="000000"/>
          <w:sz w:val="22"/>
          <w:szCs w:val="22"/>
        </w:rPr>
      </w:pPr>
      <w:r w:rsidRPr="004A38E5">
        <w:rPr>
          <w:rFonts w:ascii="Arial" w:hAnsi="Arial" w:cs="Arial"/>
          <w:b/>
          <w:bCs/>
          <w:color w:val="000000"/>
          <w:sz w:val="22"/>
          <w:szCs w:val="22"/>
        </w:rPr>
        <w:t>ZOBOWIĄZUJEMY SIĘ</w:t>
      </w:r>
      <w:r w:rsidRPr="004A38E5">
        <w:rPr>
          <w:rFonts w:ascii="Arial" w:hAnsi="Arial" w:cs="Arial"/>
          <w:color w:val="000000"/>
          <w:sz w:val="22"/>
          <w:szCs w:val="22"/>
        </w:rPr>
        <w:t xml:space="preserve"> do wykonania zamówienia w terminie określonym przez Zamawiającego w </w:t>
      </w:r>
      <w:r w:rsidR="00A9620F" w:rsidRPr="004A38E5">
        <w:rPr>
          <w:rFonts w:ascii="Arial" w:hAnsi="Arial" w:cs="Arial"/>
          <w:color w:val="000000"/>
          <w:sz w:val="22"/>
          <w:szCs w:val="22"/>
        </w:rPr>
        <w:t>SWZ</w:t>
      </w:r>
      <w:r w:rsidRPr="004A38E5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42B4EE42" w14:textId="77777777" w:rsidR="006866F2" w:rsidRPr="004A38E5" w:rsidRDefault="00FF3BB3" w:rsidP="004A38E5">
      <w:pPr>
        <w:pStyle w:val="Zwykytekst"/>
        <w:numPr>
          <w:ilvl w:val="0"/>
          <w:numId w:val="11"/>
        </w:numPr>
        <w:tabs>
          <w:tab w:val="left" w:leader="dot" w:pos="9072"/>
        </w:tabs>
        <w:spacing w:line="360" w:lineRule="auto"/>
        <w:ind w:hanging="720"/>
        <w:jc w:val="both"/>
        <w:rPr>
          <w:rFonts w:ascii="Arial" w:hAnsi="Arial" w:cs="Arial"/>
          <w:color w:val="000000"/>
          <w:sz w:val="22"/>
          <w:szCs w:val="22"/>
        </w:rPr>
      </w:pPr>
      <w:r w:rsidRPr="004A38E5">
        <w:rPr>
          <w:rFonts w:ascii="Arial" w:hAnsi="Arial" w:cs="Arial"/>
          <w:b/>
          <w:bCs/>
          <w:sz w:val="22"/>
          <w:szCs w:val="22"/>
        </w:rPr>
        <w:t xml:space="preserve">AKCEPTUJEMY </w:t>
      </w:r>
      <w:r w:rsidRPr="004A38E5">
        <w:rPr>
          <w:rFonts w:ascii="Arial" w:hAnsi="Arial" w:cs="Arial"/>
          <w:sz w:val="22"/>
          <w:szCs w:val="22"/>
        </w:rPr>
        <w:t>warunki płatności określone przez Zamawiającego w Specyfikacji Warunków Zamówienia.</w:t>
      </w:r>
    </w:p>
    <w:p w14:paraId="30DAE4D5" w14:textId="77777777" w:rsidR="006866F2" w:rsidRPr="004A38E5" w:rsidRDefault="00FF3BB3" w:rsidP="004A38E5">
      <w:pPr>
        <w:pStyle w:val="Zwykytekst"/>
        <w:numPr>
          <w:ilvl w:val="0"/>
          <w:numId w:val="11"/>
        </w:numPr>
        <w:tabs>
          <w:tab w:val="left" w:leader="dot" w:pos="9072"/>
        </w:tabs>
        <w:spacing w:line="360" w:lineRule="auto"/>
        <w:ind w:hanging="720"/>
        <w:jc w:val="both"/>
        <w:rPr>
          <w:rFonts w:ascii="Arial" w:hAnsi="Arial" w:cs="Arial"/>
          <w:color w:val="000000"/>
          <w:sz w:val="22"/>
          <w:szCs w:val="22"/>
        </w:rPr>
      </w:pPr>
      <w:r w:rsidRPr="004A38E5">
        <w:rPr>
          <w:rFonts w:ascii="Arial" w:hAnsi="Arial" w:cs="Arial"/>
          <w:b/>
          <w:bCs/>
          <w:color w:val="000000"/>
          <w:sz w:val="22"/>
          <w:szCs w:val="22"/>
        </w:rPr>
        <w:t>UWAŻAMY SIĘ</w:t>
      </w:r>
      <w:r w:rsidRPr="004A38E5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6" w:name="_Hlk65836010"/>
      <w:r w:rsidRPr="004A38E5">
        <w:rPr>
          <w:rFonts w:ascii="Arial" w:hAnsi="Arial" w:cs="Arial"/>
          <w:color w:val="000000"/>
          <w:sz w:val="22"/>
          <w:szCs w:val="22"/>
        </w:rPr>
        <w:t>za związanych niniejszą ofertą prze</w:t>
      </w:r>
      <w:r w:rsidR="00A9620F" w:rsidRPr="004A38E5">
        <w:rPr>
          <w:rFonts w:ascii="Arial" w:hAnsi="Arial" w:cs="Arial"/>
          <w:color w:val="000000"/>
          <w:sz w:val="22"/>
          <w:szCs w:val="22"/>
        </w:rPr>
        <w:t xml:space="preserve">z czas wskazany w Specyfikacji </w:t>
      </w:r>
      <w:r w:rsidRPr="004A38E5">
        <w:rPr>
          <w:rFonts w:ascii="Arial" w:hAnsi="Arial" w:cs="Arial"/>
          <w:color w:val="000000"/>
          <w:sz w:val="22"/>
          <w:szCs w:val="22"/>
        </w:rPr>
        <w:t>Warunków Zamówienia</w:t>
      </w:r>
      <w:bookmarkEnd w:id="6"/>
      <w:r w:rsidR="00891AF9" w:rsidRPr="004A38E5">
        <w:rPr>
          <w:rFonts w:ascii="Arial" w:hAnsi="Arial" w:cs="Arial"/>
          <w:color w:val="000000"/>
          <w:sz w:val="22"/>
          <w:szCs w:val="22"/>
        </w:rPr>
        <w:t>.</w:t>
      </w:r>
    </w:p>
    <w:p w14:paraId="5D9117B7" w14:textId="2247B687" w:rsidR="006866F2" w:rsidRPr="004A38E5" w:rsidRDefault="00FF3BB3" w:rsidP="004A38E5">
      <w:pPr>
        <w:pStyle w:val="Zwykytekst"/>
        <w:numPr>
          <w:ilvl w:val="0"/>
          <w:numId w:val="11"/>
        </w:numPr>
        <w:tabs>
          <w:tab w:val="left" w:leader="dot" w:pos="9072"/>
        </w:tabs>
        <w:spacing w:line="360" w:lineRule="auto"/>
        <w:ind w:hanging="720"/>
        <w:jc w:val="both"/>
        <w:rPr>
          <w:rFonts w:ascii="Arial" w:hAnsi="Arial" w:cs="Arial"/>
          <w:color w:val="000000"/>
          <w:sz w:val="22"/>
          <w:szCs w:val="22"/>
        </w:rPr>
      </w:pPr>
      <w:r w:rsidRPr="004A38E5">
        <w:rPr>
          <w:rFonts w:ascii="Arial" w:hAnsi="Arial" w:cs="Arial"/>
          <w:b/>
          <w:bCs/>
          <w:color w:val="000000"/>
          <w:sz w:val="22"/>
          <w:szCs w:val="22"/>
        </w:rPr>
        <w:t>ZAMÓWIENIE ZREALIZUJEMY</w:t>
      </w:r>
      <w:r w:rsidRPr="004A38E5">
        <w:rPr>
          <w:rFonts w:ascii="Arial" w:hAnsi="Arial" w:cs="Arial"/>
          <w:color w:val="000000"/>
          <w:sz w:val="22"/>
          <w:szCs w:val="22"/>
        </w:rPr>
        <w:t xml:space="preserve"> sami / przy udziale Podwykonawców. Podwykonawcom zostaną powierzone do wykonania następujące zakresy zamówienia:</w:t>
      </w:r>
    </w:p>
    <w:p w14:paraId="00DC4920" w14:textId="77777777" w:rsidR="006866F2" w:rsidRPr="004A38E5" w:rsidRDefault="006866F2" w:rsidP="004A38E5">
      <w:pPr>
        <w:pStyle w:val="Zwykytekst"/>
        <w:tabs>
          <w:tab w:val="left" w:leader="dot" w:pos="9072"/>
        </w:tabs>
        <w:spacing w:line="360" w:lineRule="auto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4A38E5">
        <w:rPr>
          <w:rFonts w:ascii="Arial" w:hAnsi="Arial" w:cs="Arial"/>
          <w:color w:val="000000"/>
          <w:sz w:val="22"/>
          <w:szCs w:val="22"/>
        </w:rPr>
        <w:t>a)</w:t>
      </w:r>
      <w:r w:rsidRPr="004A38E5">
        <w:rPr>
          <w:rFonts w:ascii="Arial" w:hAnsi="Arial" w:cs="Arial"/>
          <w:color w:val="000000"/>
          <w:sz w:val="22"/>
          <w:szCs w:val="22"/>
        </w:rPr>
        <w:tab/>
      </w:r>
    </w:p>
    <w:p w14:paraId="1DEE090C" w14:textId="77777777" w:rsidR="006866F2" w:rsidRPr="004A38E5" w:rsidRDefault="006866F2" w:rsidP="004A38E5">
      <w:pPr>
        <w:pStyle w:val="Zwykytekst"/>
        <w:tabs>
          <w:tab w:val="left" w:leader="dot" w:pos="9072"/>
        </w:tabs>
        <w:spacing w:line="360" w:lineRule="auto"/>
        <w:ind w:left="720"/>
        <w:jc w:val="center"/>
        <w:rPr>
          <w:rFonts w:ascii="Arial" w:hAnsi="Arial" w:cs="Arial"/>
          <w:color w:val="000000"/>
          <w:sz w:val="10"/>
          <w:szCs w:val="10"/>
        </w:rPr>
      </w:pPr>
      <w:r w:rsidRPr="004A38E5">
        <w:rPr>
          <w:rFonts w:ascii="Arial" w:hAnsi="Arial" w:cs="Arial"/>
          <w:color w:val="000000"/>
          <w:sz w:val="10"/>
          <w:szCs w:val="10"/>
        </w:rPr>
        <w:t>(opis zamówienia zlecanego podwykonawcy)</w:t>
      </w:r>
    </w:p>
    <w:p w14:paraId="4FDDE295" w14:textId="77777777" w:rsidR="006866F2" w:rsidRPr="004A38E5" w:rsidRDefault="006866F2" w:rsidP="004A38E5">
      <w:pPr>
        <w:pStyle w:val="Zwykytekst"/>
        <w:tabs>
          <w:tab w:val="left" w:leader="dot" w:pos="9072"/>
        </w:tabs>
        <w:spacing w:line="360" w:lineRule="auto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4A38E5">
        <w:rPr>
          <w:rFonts w:ascii="Arial" w:hAnsi="Arial" w:cs="Arial"/>
          <w:color w:val="000000"/>
          <w:sz w:val="22"/>
          <w:szCs w:val="22"/>
        </w:rPr>
        <w:t>b)</w:t>
      </w:r>
      <w:r w:rsidRPr="004A38E5">
        <w:rPr>
          <w:rFonts w:ascii="Arial" w:hAnsi="Arial" w:cs="Arial"/>
          <w:color w:val="000000"/>
          <w:sz w:val="22"/>
          <w:szCs w:val="22"/>
        </w:rPr>
        <w:tab/>
      </w:r>
    </w:p>
    <w:p w14:paraId="343213DD" w14:textId="4B596438" w:rsidR="006866F2" w:rsidRPr="004A38E5" w:rsidRDefault="006866F2" w:rsidP="004A38E5">
      <w:pPr>
        <w:pStyle w:val="Zwykytekst"/>
        <w:tabs>
          <w:tab w:val="left" w:leader="dot" w:pos="9072"/>
        </w:tabs>
        <w:spacing w:line="360" w:lineRule="auto"/>
        <w:ind w:left="720"/>
        <w:jc w:val="center"/>
        <w:rPr>
          <w:rFonts w:ascii="Arial" w:hAnsi="Arial" w:cs="Arial"/>
          <w:color w:val="000000"/>
          <w:sz w:val="10"/>
          <w:szCs w:val="10"/>
        </w:rPr>
      </w:pPr>
      <w:r w:rsidRPr="004A38E5">
        <w:rPr>
          <w:rFonts w:ascii="Arial" w:hAnsi="Arial" w:cs="Arial"/>
          <w:color w:val="000000"/>
          <w:sz w:val="10"/>
          <w:szCs w:val="10"/>
        </w:rPr>
        <w:t>(opis zamówienia zlecanego podwykonawcy)</w:t>
      </w:r>
    </w:p>
    <w:p w14:paraId="3F66A849" w14:textId="77777777" w:rsidR="006866F2" w:rsidRPr="004A38E5" w:rsidRDefault="006866F2" w:rsidP="004A38E5">
      <w:pPr>
        <w:pStyle w:val="Zwykytekst"/>
        <w:tabs>
          <w:tab w:val="left" w:leader="dot" w:pos="9072"/>
        </w:tabs>
        <w:spacing w:line="360" w:lineRule="auto"/>
        <w:ind w:left="720"/>
        <w:jc w:val="center"/>
        <w:rPr>
          <w:rFonts w:ascii="Arial" w:hAnsi="Arial" w:cs="Arial"/>
          <w:color w:val="000000"/>
          <w:sz w:val="14"/>
          <w:szCs w:val="14"/>
        </w:rPr>
      </w:pPr>
    </w:p>
    <w:p w14:paraId="298F08CC" w14:textId="77777777" w:rsidR="006866F2" w:rsidRPr="004A38E5" w:rsidRDefault="00FF3BB3" w:rsidP="004A38E5">
      <w:pPr>
        <w:pStyle w:val="Zwykytekst"/>
        <w:numPr>
          <w:ilvl w:val="0"/>
          <w:numId w:val="11"/>
        </w:numPr>
        <w:tabs>
          <w:tab w:val="left" w:leader="dot" w:pos="9072"/>
        </w:tabs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b/>
          <w:bCs/>
          <w:sz w:val="22"/>
          <w:szCs w:val="22"/>
        </w:rPr>
        <w:lastRenderedPageBreak/>
        <w:t>OŚWIADCZAMY</w:t>
      </w:r>
      <w:r w:rsidRPr="004A38E5">
        <w:rPr>
          <w:rFonts w:ascii="Arial" w:hAnsi="Arial" w:cs="Arial"/>
          <w:sz w:val="22"/>
          <w:szCs w:val="22"/>
        </w:rPr>
        <w:t>, że niniejsza oferta jest jawna i nie zawiera informacji stanowiących tajemnicę przedsiębiorstwa w rozumieniu przepisów o zwalczaniu nieuczciwej konkurencji, za wyjątkiem informacji zawartych na stronach ….. .</w:t>
      </w:r>
    </w:p>
    <w:p w14:paraId="6104FD9B" w14:textId="77777777" w:rsidR="006866F2" w:rsidRPr="004A38E5" w:rsidRDefault="00FF3BB3" w:rsidP="004A38E5">
      <w:pPr>
        <w:pStyle w:val="Zwykytekst"/>
        <w:numPr>
          <w:ilvl w:val="0"/>
          <w:numId w:val="11"/>
        </w:numPr>
        <w:tabs>
          <w:tab w:val="left" w:leader="dot" w:pos="9072"/>
        </w:tabs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b/>
          <w:bCs/>
          <w:sz w:val="22"/>
          <w:szCs w:val="22"/>
        </w:rPr>
        <w:tab/>
        <w:t>OŚWIADCZAMY,</w:t>
      </w:r>
      <w:r w:rsidRPr="004A38E5">
        <w:rPr>
          <w:rFonts w:ascii="Arial" w:hAnsi="Arial" w:cs="Arial"/>
          <w:sz w:val="22"/>
          <w:szCs w:val="22"/>
        </w:rPr>
        <w:t xml:space="preserve"> że zapoznaliśmy się z Istotnymi Postanowieniami Umowy, określonymi w Specyfikacji Warunków Zamówienia i zobowiązujemy się, w przypadku wyboru naszej oferty, do zawarcia umowy zgodnej z niniejszą ofertą, na warunkach określonych w Specyfikacji Warunków Zamówienia, w miejscu i terminie wyznaczonym przez Zamawiającego.</w:t>
      </w:r>
    </w:p>
    <w:p w14:paraId="6AC1B089" w14:textId="239E5EDF" w:rsidR="006866F2" w:rsidRPr="004A38E5" w:rsidRDefault="00FF3BB3" w:rsidP="004A38E5">
      <w:pPr>
        <w:pStyle w:val="Zwykytekst"/>
        <w:numPr>
          <w:ilvl w:val="0"/>
          <w:numId w:val="11"/>
        </w:numPr>
        <w:tabs>
          <w:tab w:val="left" w:leader="dot" w:pos="9072"/>
        </w:tabs>
        <w:spacing w:line="360" w:lineRule="auto"/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 w:rsidRPr="004A38E5">
        <w:rPr>
          <w:rFonts w:ascii="Arial" w:hAnsi="Arial" w:cs="Arial"/>
          <w:b/>
          <w:bCs/>
          <w:sz w:val="22"/>
          <w:szCs w:val="22"/>
        </w:rPr>
        <w:t>WSZELKĄ KORESPONDENCJĘ</w:t>
      </w:r>
      <w:r w:rsidRPr="004A38E5">
        <w:rPr>
          <w:rFonts w:ascii="Arial" w:hAnsi="Arial" w:cs="Arial"/>
          <w:sz w:val="22"/>
          <w:szCs w:val="22"/>
        </w:rPr>
        <w:t xml:space="preserve"> w sprawie niniejszego postępowania należy kierować do: </w:t>
      </w:r>
    </w:p>
    <w:p w14:paraId="552F8908" w14:textId="77777777" w:rsidR="006866F2" w:rsidRPr="004A38E5" w:rsidRDefault="006866F2" w:rsidP="004A38E5">
      <w:pPr>
        <w:pStyle w:val="Zwykytekst"/>
        <w:tabs>
          <w:tab w:val="left" w:leader="dot" w:pos="9072"/>
        </w:tabs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sz w:val="22"/>
          <w:szCs w:val="22"/>
        </w:rPr>
        <w:t>Imię i nazwisko ……………………………….</w:t>
      </w:r>
    </w:p>
    <w:p w14:paraId="1BA8CD8D" w14:textId="77777777" w:rsidR="006866F2" w:rsidRPr="004A38E5" w:rsidRDefault="006866F2" w:rsidP="004A38E5">
      <w:pPr>
        <w:pStyle w:val="Zwykytekst"/>
        <w:tabs>
          <w:tab w:val="left" w:leader="dot" w:pos="9072"/>
        </w:tabs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sz w:val="22"/>
          <w:szCs w:val="22"/>
        </w:rPr>
        <w:t>Adres: ………………………………………….</w:t>
      </w:r>
    </w:p>
    <w:p w14:paraId="35E2654D" w14:textId="77777777" w:rsidR="006866F2" w:rsidRPr="004A38E5" w:rsidRDefault="006866F2" w:rsidP="004A38E5">
      <w:pPr>
        <w:pStyle w:val="Zwykytekst"/>
        <w:tabs>
          <w:tab w:val="left" w:leader="dot" w:pos="9072"/>
        </w:tabs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sz w:val="22"/>
          <w:szCs w:val="22"/>
        </w:rPr>
        <w:t>Telefon: ………………………………………..</w:t>
      </w:r>
    </w:p>
    <w:p w14:paraId="495514F6" w14:textId="77777777" w:rsidR="006866F2" w:rsidRPr="004A38E5" w:rsidRDefault="006866F2" w:rsidP="004A38E5">
      <w:pPr>
        <w:pStyle w:val="Zwykytekst"/>
        <w:tabs>
          <w:tab w:val="left" w:leader="dot" w:pos="9072"/>
        </w:tabs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sz w:val="22"/>
          <w:szCs w:val="22"/>
        </w:rPr>
        <w:t>Fax: …………………………………………….</w:t>
      </w:r>
    </w:p>
    <w:p w14:paraId="0DAA6875" w14:textId="601200F9" w:rsidR="006866F2" w:rsidRPr="004A38E5" w:rsidRDefault="006866F2" w:rsidP="004A38E5">
      <w:pPr>
        <w:pStyle w:val="Zwykytekst"/>
        <w:tabs>
          <w:tab w:val="left" w:leader="dot" w:pos="9072"/>
        </w:tabs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A38E5">
        <w:rPr>
          <w:rFonts w:ascii="Arial" w:hAnsi="Arial" w:cs="Arial"/>
          <w:sz w:val="22"/>
          <w:szCs w:val="22"/>
        </w:rPr>
        <w:t>Adres e-mail: …………………………………..</w:t>
      </w:r>
    </w:p>
    <w:p w14:paraId="72C692AE" w14:textId="16B64D57" w:rsidR="00FF3BB3" w:rsidRPr="004A38E5" w:rsidRDefault="00FF3BB3" w:rsidP="004A38E5">
      <w:pPr>
        <w:pStyle w:val="Zwykytekst"/>
        <w:numPr>
          <w:ilvl w:val="0"/>
          <w:numId w:val="11"/>
        </w:numPr>
        <w:tabs>
          <w:tab w:val="left" w:leader="dot" w:pos="9072"/>
        </w:tabs>
        <w:spacing w:line="360" w:lineRule="auto"/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 w:rsidRPr="004A38E5">
        <w:rPr>
          <w:rFonts w:ascii="Arial" w:hAnsi="Arial" w:cs="Arial"/>
          <w:b/>
          <w:bCs/>
          <w:sz w:val="22"/>
          <w:szCs w:val="22"/>
        </w:rPr>
        <w:t xml:space="preserve">OFERTĘ </w:t>
      </w:r>
      <w:r w:rsidRPr="004A38E5">
        <w:rPr>
          <w:rFonts w:ascii="Arial" w:hAnsi="Arial" w:cs="Arial"/>
          <w:bCs/>
          <w:sz w:val="22"/>
          <w:szCs w:val="22"/>
        </w:rPr>
        <w:t>niniejszą składamy na _________ kolejno ponumerowanych stronach, zgodnie z następującym spisem treści:</w:t>
      </w:r>
    </w:p>
    <w:p w14:paraId="46F60BE1" w14:textId="77777777" w:rsidR="00FF3BB3" w:rsidRPr="004A38E5" w:rsidRDefault="00FF3BB3" w:rsidP="004A38E5">
      <w:pPr>
        <w:pStyle w:val="Tekstpodstawowy"/>
        <w:tabs>
          <w:tab w:val="left" w:leader="dot" w:pos="9072"/>
        </w:tabs>
        <w:spacing w:line="360" w:lineRule="auto"/>
        <w:ind w:left="709"/>
        <w:rPr>
          <w:rFonts w:ascii="Arial" w:hAnsi="Arial" w:cs="Arial"/>
          <w:b w:val="0"/>
          <w:sz w:val="22"/>
          <w:szCs w:val="22"/>
        </w:rPr>
      </w:pPr>
      <w:r w:rsidRPr="004A38E5">
        <w:rPr>
          <w:rFonts w:ascii="Arial" w:hAnsi="Arial" w:cs="Arial"/>
          <w:b w:val="0"/>
          <w:sz w:val="22"/>
          <w:szCs w:val="22"/>
        </w:rPr>
        <w:t>1) ...........................................</w:t>
      </w:r>
    </w:p>
    <w:p w14:paraId="68329B84" w14:textId="77777777" w:rsidR="00FF3BB3" w:rsidRPr="004A38E5" w:rsidRDefault="00FF3BB3" w:rsidP="004A38E5">
      <w:pPr>
        <w:pStyle w:val="Tekstpodstawowy"/>
        <w:tabs>
          <w:tab w:val="left" w:leader="dot" w:pos="9072"/>
        </w:tabs>
        <w:spacing w:line="360" w:lineRule="auto"/>
        <w:ind w:left="709"/>
        <w:rPr>
          <w:rFonts w:ascii="Arial" w:hAnsi="Arial" w:cs="Arial"/>
          <w:b w:val="0"/>
          <w:sz w:val="22"/>
          <w:szCs w:val="22"/>
        </w:rPr>
      </w:pPr>
      <w:r w:rsidRPr="004A38E5">
        <w:rPr>
          <w:rFonts w:ascii="Arial" w:hAnsi="Arial" w:cs="Arial"/>
          <w:b w:val="0"/>
          <w:sz w:val="22"/>
          <w:szCs w:val="22"/>
        </w:rPr>
        <w:t>2) ..........................................</w:t>
      </w:r>
    </w:p>
    <w:p w14:paraId="20D9B91E" w14:textId="77777777" w:rsidR="00FF3BB3" w:rsidRPr="004A38E5" w:rsidRDefault="00FF3BB3" w:rsidP="004A38E5">
      <w:pPr>
        <w:pStyle w:val="Tekstpodstawowy"/>
        <w:tabs>
          <w:tab w:val="left" w:leader="dot" w:pos="9072"/>
        </w:tabs>
        <w:spacing w:line="360" w:lineRule="auto"/>
        <w:ind w:left="709"/>
        <w:rPr>
          <w:rFonts w:ascii="Arial" w:hAnsi="Arial" w:cs="Arial"/>
          <w:b w:val="0"/>
          <w:sz w:val="22"/>
          <w:szCs w:val="22"/>
        </w:rPr>
      </w:pPr>
    </w:p>
    <w:p w14:paraId="07891041" w14:textId="77777777" w:rsidR="0093078B" w:rsidRPr="004A38E5" w:rsidRDefault="0093078B" w:rsidP="004A38E5">
      <w:pPr>
        <w:pStyle w:val="Tekstpodstawowy"/>
        <w:spacing w:line="360" w:lineRule="auto"/>
        <w:ind w:left="993" w:hanging="993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30414D74" w14:textId="77777777" w:rsidR="00FF3BB3" w:rsidRPr="004A38E5" w:rsidRDefault="00FF3BB3" w:rsidP="004A38E5">
      <w:pPr>
        <w:spacing w:line="360" w:lineRule="auto"/>
        <w:rPr>
          <w:rFonts w:ascii="Arial" w:hAnsi="Arial" w:cs="Arial"/>
          <w:b/>
        </w:rPr>
      </w:pPr>
    </w:p>
    <w:p w14:paraId="54452BB0" w14:textId="77777777" w:rsidR="00FF3BB3" w:rsidRPr="004A38E5" w:rsidRDefault="00FF3BB3" w:rsidP="004A38E5">
      <w:pPr>
        <w:spacing w:line="360" w:lineRule="auto"/>
        <w:rPr>
          <w:rFonts w:ascii="Arial" w:hAnsi="Arial" w:cs="Arial"/>
          <w:b/>
        </w:rPr>
      </w:pPr>
    </w:p>
    <w:p w14:paraId="320CC9F4" w14:textId="77777777" w:rsidR="00624F4F" w:rsidRPr="00624F4F" w:rsidRDefault="00624F4F" w:rsidP="00624F4F">
      <w:pPr>
        <w:spacing w:line="360" w:lineRule="auto"/>
        <w:rPr>
          <w:rFonts w:ascii="Arial" w:hAnsi="Arial" w:cs="Arial"/>
          <w:b/>
        </w:rPr>
      </w:pPr>
      <w:r w:rsidRPr="00624F4F">
        <w:rPr>
          <w:rFonts w:ascii="Arial" w:hAnsi="Arial" w:cs="Arial"/>
          <w:b/>
          <w:bCs/>
          <w:i/>
          <w:iCs/>
        </w:rPr>
        <w:t>[Kwalifikowany podpis elektroniczny osoby (osób) umocowanej(-</w:t>
      </w:r>
      <w:proofErr w:type="spellStart"/>
      <w:r w:rsidRPr="00624F4F">
        <w:rPr>
          <w:rFonts w:ascii="Arial" w:hAnsi="Arial" w:cs="Arial"/>
          <w:b/>
          <w:bCs/>
          <w:i/>
          <w:iCs/>
        </w:rPr>
        <w:t>ych</w:t>
      </w:r>
      <w:proofErr w:type="spellEnd"/>
      <w:r w:rsidRPr="00624F4F">
        <w:rPr>
          <w:rFonts w:ascii="Arial" w:hAnsi="Arial" w:cs="Arial"/>
          <w:b/>
          <w:bCs/>
          <w:i/>
          <w:iCs/>
        </w:rPr>
        <w:t>) do reprezentowania Wykonawcy]</w:t>
      </w:r>
    </w:p>
    <w:p w14:paraId="7CA9E2E3" w14:textId="77777777" w:rsidR="00FF3BB3" w:rsidRPr="004A38E5" w:rsidRDefault="00FF3BB3" w:rsidP="004A38E5">
      <w:pPr>
        <w:spacing w:line="360" w:lineRule="auto"/>
        <w:rPr>
          <w:rFonts w:ascii="Arial" w:hAnsi="Arial" w:cs="Arial"/>
          <w:b/>
        </w:rPr>
      </w:pPr>
    </w:p>
    <w:p w14:paraId="1C722A82" w14:textId="77777777" w:rsidR="00FF3BB3" w:rsidRPr="004A38E5" w:rsidRDefault="00FF3BB3" w:rsidP="004A38E5">
      <w:pPr>
        <w:spacing w:line="360" w:lineRule="auto"/>
        <w:rPr>
          <w:rFonts w:ascii="Arial" w:hAnsi="Arial" w:cs="Arial"/>
          <w:b/>
        </w:rPr>
      </w:pPr>
    </w:p>
    <w:p w14:paraId="62D5836F" w14:textId="77777777" w:rsidR="00FF3BB3" w:rsidRPr="004A38E5" w:rsidRDefault="00FF3BB3" w:rsidP="004A38E5">
      <w:pPr>
        <w:spacing w:line="360" w:lineRule="auto"/>
        <w:rPr>
          <w:rFonts w:ascii="Arial" w:hAnsi="Arial" w:cs="Arial"/>
          <w:b/>
        </w:rPr>
      </w:pPr>
    </w:p>
    <w:p w14:paraId="34201ABB" w14:textId="77777777" w:rsidR="00890B82" w:rsidRPr="004A38E5" w:rsidRDefault="00890B82" w:rsidP="004A38E5">
      <w:pPr>
        <w:spacing w:line="360" w:lineRule="auto"/>
        <w:rPr>
          <w:rFonts w:ascii="Arial" w:hAnsi="Arial" w:cs="Arial"/>
          <w:b/>
        </w:rPr>
      </w:pPr>
    </w:p>
    <w:p w14:paraId="4EAE56DE" w14:textId="77777777" w:rsidR="00890B82" w:rsidRPr="004A38E5" w:rsidRDefault="00890B82" w:rsidP="004A38E5">
      <w:pPr>
        <w:spacing w:line="360" w:lineRule="auto"/>
        <w:rPr>
          <w:rFonts w:ascii="Arial" w:hAnsi="Arial" w:cs="Arial"/>
          <w:b/>
        </w:rPr>
      </w:pPr>
    </w:p>
    <w:p w14:paraId="114761CF" w14:textId="77777777" w:rsidR="00890B82" w:rsidRPr="004A38E5" w:rsidRDefault="00890B82" w:rsidP="004A38E5">
      <w:pPr>
        <w:spacing w:line="360" w:lineRule="auto"/>
        <w:rPr>
          <w:rFonts w:ascii="Arial" w:hAnsi="Arial" w:cs="Arial"/>
          <w:b/>
        </w:rPr>
      </w:pPr>
    </w:p>
    <w:p w14:paraId="7A800FE6" w14:textId="77777777" w:rsidR="00890B82" w:rsidRPr="004A38E5" w:rsidRDefault="00890B82" w:rsidP="004A38E5">
      <w:pPr>
        <w:spacing w:line="360" w:lineRule="auto"/>
        <w:rPr>
          <w:rFonts w:ascii="Arial" w:hAnsi="Arial" w:cs="Arial"/>
          <w:b/>
        </w:rPr>
      </w:pPr>
    </w:p>
    <w:p w14:paraId="1DEED242" w14:textId="77777777" w:rsidR="00890B82" w:rsidRPr="004A38E5" w:rsidRDefault="00890B82" w:rsidP="004A38E5">
      <w:pPr>
        <w:spacing w:line="360" w:lineRule="auto"/>
        <w:rPr>
          <w:rFonts w:ascii="Arial" w:hAnsi="Arial" w:cs="Arial"/>
          <w:b/>
        </w:rPr>
      </w:pPr>
    </w:p>
    <w:bookmarkEnd w:id="5"/>
    <w:p w14:paraId="6E04F06F" w14:textId="77777777" w:rsidR="00FF3BB3" w:rsidRPr="004A38E5" w:rsidRDefault="00FF3BB3" w:rsidP="004A38E5">
      <w:pPr>
        <w:spacing w:line="360" w:lineRule="auto"/>
        <w:rPr>
          <w:rFonts w:ascii="Arial" w:hAnsi="Arial" w:cs="Arial"/>
          <w:b/>
        </w:rPr>
      </w:pPr>
    </w:p>
    <w:p w14:paraId="4E88D6F2" w14:textId="77777777" w:rsidR="00C145AC" w:rsidRPr="004A38E5" w:rsidRDefault="00C145AC" w:rsidP="004A38E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4A38E5">
        <w:rPr>
          <w:rFonts w:ascii="Arial" w:hAnsi="Arial" w:cs="Arial"/>
          <w:iCs/>
        </w:rPr>
        <w:br w:type="page"/>
      </w:r>
    </w:p>
    <w:p w14:paraId="6A96A9ED" w14:textId="6D4C8A20" w:rsidR="0038644F" w:rsidRPr="004A38E5" w:rsidRDefault="0038644F" w:rsidP="004A38E5">
      <w:pPr>
        <w:pStyle w:val="Tekstpodstawowy3"/>
        <w:spacing w:line="360" w:lineRule="auto"/>
        <w:ind w:left="4755"/>
        <w:jc w:val="right"/>
        <w:rPr>
          <w:rFonts w:ascii="Arial" w:hAnsi="Arial" w:cs="Arial"/>
          <w:b/>
          <w:bCs/>
          <w:sz w:val="22"/>
          <w:szCs w:val="22"/>
        </w:rPr>
      </w:pPr>
      <w:r w:rsidRPr="004A38E5">
        <w:rPr>
          <w:rFonts w:ascii="Arial" w:hAnsi="Arial" w:cs="Arial"/>
          <w:b/>
          <w:bCs/>
          <w:sz w:val="22"/>
          <w:szCs w:val="22"/>
        </w:rPr>
        <w:lastRenderedPageBreak/>
        <w:t>Załącznik nr 3 do SWZ</w:t>
      </w:r>
    </w:p>
    <w:p w14:paraId="72AAEF3B" w14:textId="77777777" w:rsidR="00CC57A8" w:rsidRPr="004A38E5" w:rsidRDefault="00CC57A8" w:rsidP="004A38E5">
      <w:pPr>
        <w:pStyle w:val="Tekstpodstawowy3"/>
        <w:spacing w:line="360" w:lineRule="auto"/>
        <w:ind w:left="4755"/>
        <w:jc w:val="center"/>
        <w:rPr>
          <w:rFonts w:ascii="Arial" w:hAnsi="Arial" w:cs="Arial"/>
          <w:b/>
          <w:bCs/>
          <w:sz w:val="28"/>
          <w:szCs w:val="28"/>
        </w:rPr>
      </w:pPr>
    </w:p>
    <w:p w14:paraId="22A8AB2A" w14:textId="77777777" w:rsidR="002C775E" w:rsidRPr="004A38E5" w:rsidRDefault="00CC57A8" w:rsidP="004A38E5">
      <w:pPr>
        <w:spacing w:line="360" w:lineRule="auto"/>
        <w:ind w:right="281"/>
        <w:jc w:val="right"/>
        <w:rPr>
          <w:rFonts w:ascii="Arial" w:hAnsi="Arial" w:cs="Arial"/>
          <w:b/>
          <w:bCs/>
          <w:sz w:val="22"/>
          <w:szCs w:val="22"/>
        </w:rPr>
      </w:pPr>
      <w:r w:rsidRPr="004A38E5">
        <w:rPr>
          <w:rFonts w:ascii="Arial" w:hAnsi="Arial" w:cs="Arial"/>
          <w:b/>
          <w:bCs/>
          <w:sz w:val="22"/>
          <w:szCs w:val="22"/>
        </w:rPr>
        <w:t>(WZÓR)</w:t>
      </w:r>
    </w:p>
    <w:p w14:paraId="780270B9" w14:textId="16928C9B" w:rsidR="006278F2" w:rsidRPr="004A38E5" w:rsidRDefault="006278F2" w:rsidP="004A38E5">
      <w:pPr>
        <w:spacing w:line="360" w:lineRule="auto"/>
        <w:ind w:right="-471"/>
        <w:jc w:val="center"/>
        <w:rPr>
          <w:rFonts w:ascii="Arial" w:hAnsi="Arial" w:cs="Arial"/>
          <w:b/>
          <w:bCs/>
          <w:sz w:val="28"/>
          <w:szCs w:val="28"/>
        </w:rPr>
      </w:pPr>
      <w:r w:rsidRPr="004A38E5">
        <w:rPr>
          <w:rFonts w:ascii="Arial" w:hAnsi="Arial" w:cs="Arial"/>
          <w:b/>
          <w:bCs/>
          <w:sz w:val="28"/>
          <w:szCs w:val="28"/>
        </w:rPr>
        <w:t>Oświadczenie Wykonawcy potwierdzające aktualność informacji w zakresie braku podstaw do wykluczenia z postępowania</w:t>
      </w:r>
    </w:p>
    <w:p w14:paraId="3BBB2022" w14:textId="77777777" w:rsidR="00153BA0" w:rsidRPr="004A38E5" w:rsidRDefault="00153BA0" w:rsidP="004A38E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FFEAB67" w14:textId="77777777" w:rsidR="006278F2" w:rsidRPr="004A38E5" w:rsidRDefault="006278F2" w:rsidP="004A38E5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</w:p>
    <w:p w14:paraId="14CC82D5" w14:textId="4B45CE0D" w:rsidR="00153BA0" w:rsidRPr="004A38E5" w:rsidRDefault="00153BA0" w:rsidP="004A38E5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4A38E5">
        <w:rPr>
          <w:rFonts w:ascii="Arial" w:hAnsi="Arial" w:cs="Arial"/>
          <w:spacing w:val="4"/>
          <w:sz w:val="22"/>
          <w:szCs w:val="22"/>
        </w:rPr>
        <w:t>Ja/my niżej podpisani:</w:t>
      </w:r>
    </w:p>
    <w:p w14:paraId="04C3EDFD" w14:textId="77777777" w:rsidR="00153BA0" w:rsidRPr="004A38E5" w:rsidRDefault="00153BA0" w:rsidP="004A38E5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4A38E5">
        <w:rPr>
          <w:rFonts w:ascii="Arial" w:hAnsi="Arial" w:cs="Arial"/>
          <w:spacing w:val="4"/>
          <w:sz w:val="22"/>
          <w:szCs w:val="22"/>
        </w:rPr>
        <w:t>……………………………………………………………………………………………………………………</w:t>
      </w:r>
    </w:p>
    <w:p w14:paraId="6B8DB6C2" w14:textId="77777777" w:rsidR="00153BA0" w:rsidRPr="004A38E5" w:rsidRDefault="00153BA0" w:rsidP="004A38E5">
      <w:pPr>
        <w:spacing w:line="360" w:lineRule="auto"/>
        <w:ind w:right="72"/>
        <w:rPr>
          <w:rFonts w:ascii="Arial" w:hAnsi="Arial" w:cs="Arial"/>
          <w:i/>
          <w:sz w:val="22"/>
          <w:szCs w:val="22"/>
        </w:rPr>
      </w:pPr>
      <w:r w:rsidRPr="004A38E5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14:paraId="36A924FE" w14:textId="77777777" w:rsidR="00153BA0" w:rsidRPr="004A38E5" w:rsidRDefault="00153BA0" w:rsidP="004A38E5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</w:p>
    <w:p w14:paraId="11FCE923" w14:textId="77777777" w:rsidR="00153BA0" w:rsidRPr="004A38E5" w:rsidRDefault="00153BA0" w:rsidP="004A38E5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4A38E5">
        <w:rPr>
          <w:rFonts w:ascii="Arial" w:hAnsi="Arial" w:cs="Arial"/>
          <w:spacing w:val="4"/>
          <w:sz w:val="22"/>
          <w:szCs w:val="22"/>
        </w:rPr>
        <w:t xml:space="preserve">działając w imieniu i na rzecz: </w:t>
      </w:r>
    </w:p>
    <w:p w14:paraId="2E88946B" w14:textId="77777777" w:rsidR="00153BA0" w:rsidRPr="004A38E5" w:rsidRDefault="00153BA0" w:rsidP="004A38E5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4A38E5">
        <w:rPr>
          <w:rFonts w:ascii="Arial" w:hAnsi="Arial" w:cs="Arial"/>
          <w:spacing w:val="4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48B2A942" w14:textId="77777777" w:rsidR="00153BA0" w:rsidRPr="004A38E5" w:rsidRDefault="00153BA0" w:rsidP="004A38E5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4A38E5">
        <w:rPr>
          <w:rFonts w:ascii="Arial" w:hAnsi="Arial" w:cs="Arial"/>
          <w:spacing w:val="4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9142165" w14:textId="77777777" w:rsidR="00153BA0" w:rsidRPr="004A38E5" w:rsidRDefault="00153BA0" w:rsidP="004A38E5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4A38E5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4A38E5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4A38E5">
        <w:rPr>
          <w:rFonts w:ascii="Arial" w:hAnsi="Arial" w:cs="Arial"/>
          <w:i/>
          <w:sz w:val="22"/>
          <w:szCs w:val="22"/>
        </w:rPr>
        <w:t>)</w:t>
      </w:r>
    </w:p>
    <w:p w14:paraId="6451E00E" w14:textId="77777777" w:rsidR="00153BA0" w:rsidRPr="004A38E5" w:rsidRDefault="00153BA0" w:rsidP="004A38E5">
      <w:pPr>
        <w:spacing w:line="360" w:lineRule="auto"/>
        <w:rPr>
          <w:rFonts w:ascii="Arial" w:hAnsi="Arial" w:cs="Arial"/>
          <w:spacing w:val="4"/>
          <w:sz w:val="22"/>
          <w:szCs w:val="22"/>
        </w:rPr>
      </w:pPr>
      <w:r w:rsidRPr="004A38E5">
        <w:rPr>
          <w:rFonts w:ascii="Arial" w:hAnsi="Arial" w:cs="Arial"/>
          <w:spacing w:val="4"/>
          <w:sz w:val="22"/>
          <w:szCs w:val="22"/>
        </w:rPr>
        <w:t>ubiegając się o udzielenie zamówienia publicznego na:</w:t>
      </w:r>
    </w:p>
    <w:p w14:paraId="340D540D" w14:textId="77777777" w:rsidR="00CD7539" w:rsidRPr="004A38E5" w:rsidRDefault="00CD7539" w:rsidP="004A38E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A38E5">
        <w:rPr>
          <w:rFonts w:ascii="Arial" w:hAnsi="Arial" w:cs="Arial"/>
          <w:b/>
          <w:i/>
          <w:sz w:val="22"/>
          <w:szCs w:val="22"/>
        </w:rPr>
        <w:t>wykonanie laboratoryjnych analiz antydopingowych próbek moczu i krwi</w:t>
      </w:r>
    </w:p>
    <w:p w14:paraId="3823AD06" w14:textId="77777777" w:rsidR="00624F4F" w:rsidRPr="00624F4F" w:rsidRDefault="00624F4F" w:rsidP="00624F4F">
      <w:pPr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624F4F">
        <w:rPr>
          <w:rFonts w:ascii="Arial" w:hAnsi="Arial" w:cs="Arial"/>
          <w:b/>
          <w:bCs/>
          <w:sz w:val="22"/>
          <w:szCs w:val="22"/>
        </w:rPr>
        <w:t>Dokumencie Zamówienia (JEDZ), o którym mowa w art. 125 ust. 1 ustawy PZP, w zakresie podstaw wykluczenia z postępowania, o których mowa w:</w:t>
      </w:r>
    </w:p>
    <w:p w14:paraId="4BB1853D" w14:textId="77777777" w:rsidR="00624F4F" w:rsidRPr="00624F4F" w:rsidRDefault="00624F4F" w:rsidP="00624F4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4F4F">
        <w:rPr>
          <w:rFonts w:ascii="Arial" w:hAnsi="Arial" w:cs="Arial"/>
          <w:b/>
          <w:bCs/>
          <w:sz w:val="22"/>
          <w:szCs w:val="22"/>
        </w:rPr>
        <w:t>a)</w:t>
      </w:r>
      <w:r w:rsidRPr="00624F4F">
        <w:rPr>
          <w:rFonts w:ascii="Arial" w:hAnsi="Arial" w:cs="Arial"/>
          <w:b/>
          <w:bCs/>
          <w:sz w:val="22"/>
          <w:szCs w:val="22"/>
        </w:rPr>
        <w:tab/>
        <w:t xml:space="preserve">art. 108 ust. 1 pkt 3 ustawy </w:t>
      </w:r>
      <w:proofErr w:type="spellStart"/>
      <w:r w:rsidRPr="00624F4F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624F4F">
        <w:rPr>
          <w:rFonts w:ascii="Arial" w:hAnsi="Arial" w:cs="Arial"/>
          <w:b/>
          <w:bCs/>
          <w:sz w:val="22"/>
          <w:szCs w:val="22"/>
        </w:rPr>
        <w:t>,</w:t>
      </w:r>
    </w:p>
    <w:p w14:paraId="745148A1" w14:textId="77777777" w:rsidR="00624F4F" w:rsidRPr="00624F4F" w:rsidRDefault="00624F4F" w:rsidP="00624F4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4F4F">
        <w:rPr>
          <w:rFonts w:ascii="Arial" w:hAnsi="Arial" w:cs="Arial"/>
          <w:b/>
          <w:bCs/>
          <w:sz w:val="22"/>
          <w:szCs w:val="22"/>
        </w:rPr>
        <w:t>b)</w:t>
      </w:r>
      <w:r w:rsidRPr="00624F4F">
        <w:rPr>
          <w:rFonts w:ascii="Arial" w:hAnsi="Arial" w:cs="Arial"/>
          <w:b/>
          <w:bCs/>
          <w:sz w:val="22"/>
          <w:szCs w:val="22"/>
        </w:rPr>
        <w:tab/>
        <w:t xml:space="preserve">art. 108 ust. 1 pkt 4 ustawy </w:t>
      </w:r>
      <w:proofErr w:type="spellStart"/>
      <w:r w:rsidRPr="00624F4F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624F4F">
        <w:rPr>
          <w:rFonts w:ascii="Arial" w:hAnsi="Arial" w:cs="Arial"/>
          <w:b/>
          <w:bCs/>
          <w:sz w:val="22"/>
          <w:szCs w:val="22"/>
        </w:rPr>
        <w:t>, dotyczących orzeczenia zakazu ubiegania się o zamówienie publiczne tytułem środka zapobiegawczego,</w:t>
      </w:r>
    </w:p>
    <w:p w14:paraId="6D5C2FA9" w14:textId="77777777" w:rsidR="00624F4F" w:rsidRPr="00624F4F" w:rsidRDefault="00624F4F" w:rsidP="00624F4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4F4F">
        <w:rPr>
          <w:rFonts w:ascii="Arial" w:hAnsi="Arial" w:cs="Arial"/>
          <w:b/>
          <w:bCs/>
          <w:sz w:val="22"/>
          <w:szCs w:val="22"/>
        </w:rPr>
        <w:t>c)</w:t>
      </w:r>
      <w:r w:rsidRPr="00624F4F">
        <w:rPr>
          <w:rFonts w:ascii="Arial" w:hAnsi="Arial" w:cs="Arial"/>
          <w:b/>
          <w:bCs/>
          <w:sz w:val="22"/>
          <w:szCs w:val="22"/>
        </w:rPr>
        <w:tab/>
        <w:t xml:space="preserve">art. 108 ust. 1 pkt 5 ustawy </w:t>
      </w:r>
      <w:proofErr w:type="spellStart"/>
      <w:r w:rsidRPr="00624F4F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624F4F">
        <w:rPr>
          <w:rFonts w:ascii="Arial" w:hAnsi="Arial" w:cs="Arial"/>
          <w:b/>
          <w:bCs/>
          <w:sz w:val="22"/>
          <w:szCs w:val="22"/>
        </w:rPr>
        <w:t>, dotyczących zawarcia z innymi wykonawcami porozumienia mającego na celu zakłócenie konkurencji,</w:t>
      </w:r>
    </w:p>
    <w:p w14:paraId="049D6B3F" w14:textId="77777777" w:rsidR="00624F4F" w:rsidRPr="00624F4F" w:rsidRDefault="00624F4F" w:rsidP="00624F4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4F4F">
        <w:rPr>
          <w:rFonts w:ascii="Arial" w:hAnsi="Arial" w:cs="Arial"/>
          <w:b/>
          <w:bCs/>
          <w:sz w:val="22"/>
          <w:szCs w:val="22"/>
        </w:rPr>
        <w:t>d)</w:t>
      </w:r>
      <w:r w:rsidRPr="00624F4F">
        <w:rPr>
          <w:rFonts w:ascii="Arial" w:hAnsi="Arial" w:cs="Arial"/>
          <w:b/>
          <w:bCs/>
          <w:sz w:val="22"/>
          <w:szCs w:val="22"/>
        </w:rPr>
        <w:tab/>
        <w:t xml:space="preserve">art. 108 ust. 1 pkt 6 ustawy </w:t>
      </w:r>
      <w:proofErr w:type="spellStart"/>
      <w:r w:rsidRPr="00624F4F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624F4F"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26280550" w14:textId="7EEF812B" w:rsidR="00624F4F" w:rsidRPr="00624F4F" w:rsidRDefault="00624F4F" w:rsidP="00624F4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4F4F">
        <w:rPr>
          <w:rFonts w:ascii="Arial" w:hAnsi="Arial" w:cs="Arial"/>
          <w:b/>
          <w:bCs/>
          <w:sz w:val="22"/>
          <w:szCs w:val="22"/>
        </w:rPr>
        <w:t>e)    art. 7 ustawy z dnia 13 kwietnia 2022 r. o szczególnych rozwiązaniach w zakresie przeciwdziałania wspieraniu agresji na Ukrainę oraz służących ochronie bezpieczeństwa narodowego</w:t>
      </w:r>
      <w:r w:rsidR="00F12A74">
        <w:rPr>
          <w:rFonts w:ascii="Arial" w:hAnsi="Arial" w:cs="Arial"/>
          <w:b/>
          <w:bCs/>
          <w:sz w:val="22"/>
          <w:szCs w:val="22"/>
        </w:rPr>
        <w:t>.</w:t>
      </w:r>
    </w:p>
    <w:p w14:paraId="68609518" w14:textId="77777777" w:rsidR="00624F4F" w:rsidRPr="00624F4F" w:rsidRDefault="00624F4F" w:rsidP="00624F4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C449B0D" w14:textId="77777777" w:rsidR="00624F4F" w:rsidRPr="00624F4F" w:rsidRDefault="00624F4F" w:rsidP="00624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4F4F">
        <w:rPr>
          <w:rFonts w:ascii="Arial" w:hAnsi="Arial" w:cs="Arial"/>
          <w:sz w:val="22"/>
          <w:szCs w:val="22"/>
        </w:rPr>
        <w:t xml:space="preserve">Świadomy odpowiedzialności karnej za składanie fałszywego oświadczenia, oświadczam, iż następujące informacje zawarte w złożonym przeze mnie Jednolitym Europejskim </w:t>
      </w:r>
      <w:r w:rsidRPr="00624F4F">
        <w:rPr>
          <w:rFonts w:ascii="Arial" w:hAnsi="Arial" w:cs="Arial"/>
          <w:sz w:val="22"/>
          <w:szCs w:val="22"/>
        </w:rPr>
        <w:lastRenderedPageBreak/>
        <w:t>Dokumencie Zamówienia (JEDZ), o którym mowa w art. 125 ust. 1 ustawy PZP, w zakresie podstaw wykluczenia, są nieaktualne w następującym zakresie:</w:t>
      </w:r>
      <w:r w:rsidRPr="00624F4F">
        <w:rPr>
          <w:rFonts w:ascii="Arial" w:hAnsi="Arial" w:cs="Arial"/>
          <w:sz w:val="22"/>
          <w:szCs w:val="22"/>
          <w:vertAlign w:val="superscript"/>
        </w:rPr>
        <w:footnoteReference w:id="5"/>
      </w:r>
    </w:p>
    <w:p w14:paraId="4EFD19B0" w14:textId="77777777" w:rsidR="00624F4F" w:rsidRPr="00624F4F" w:rsidRDefault="00624F4F" w:rsidP="00624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4F4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………………………………………………………………………………………………………………..…..</w:t>
      </w:r>
    </w:p>
    <w:p w14:paraId="5ECF5837" w14:textId="77777777" w:rsidR="00624F4F" w:rsidRPr="00624F4F" w:rsidRDefault="00624F4F" w:rsidP="00624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4F4F">
        <w:rPr>
          <w:rFonts w:ascii="Arial" w:hAnsi="Arial" w:cs="Arial"/>
          <w:sz w:val="22"/>
          <w:szCs w:val="22"/>
        </w:rPr>
        <w:t>(wskazać odpowiedni punkt z listy wskazanej powyżej)</w:t>
      </w:r>
    </w:p>
    <w:p w14:paraId="7CA8FC4C" w14:textId="37B7BC1B" w:rsidR="00153BA0" w:rsidRPr="004A38E5" w:rsidRDefault="00153BA0" w:rsidP="004A38E5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EB8194C" w14:textId="77777777" w:rsidR="006278F2" w:rsidRPr="004A38E5" w:rsidRDefault="006278F2" w:rsidP="004A38E5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GB"/>
        </w:rPr>
      </w:pPr>
    </w:p>
    <w:p w14:paraId="3A147344" w14:textId="77777777" w:rsidR="00153BA0" w:rsidRPr="004A38E5" w:rsidRDefault="00153BA0" w:rsidP="004A38E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1FC1ECA" w14:textId="77777777" w:rsidR="00624F4F" w:rsidRPr="00624F4F" w:rsidRDefault="00624F4F" w:rsidP="00624F4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4F4F">
        <w:rPr>
          <w:rFonts w:ascii="Arial" w:hAnsi="Arial" w:cs="Arial"/>
          <w:b/>
          <w:bCs/>
          <w:i/>
          <w:iCs/>
          <w:sz w:val="22"/>
          <w:szCs w:val="22"/>
        </w:rPr>
        <w:t>[Kwalifikowany podpis elektroniczny osoby (osób) umocowanej(-</w:t>
      </w:r>
      <w:proofErr w:type="spellStart"/>
      <w:r w:rsidRPr="00624F4F">
        <w:rPr>
          <w:rFonts w:ascii="Arial" w:hAnsi="Arial" w:cs="Arial"/>
          <w:b/>
          <w:bCs/>
          <w:i/>
          <w:iCs/>
          <w:sz w:val="22"/>
          <w:szCs w:val="22"/>
        </w:rPr>
        <w:t>ych</w:t>
      </w:r>
      <w:proofErr w:type="spellEnd"/>
      <w:r w:rsidRPr="00624F4F">
        <w:rPr>
          <w:rFonts w:ascii="Arial" w:hAnsi="Arial" w:cs="Arial"/>
          <w:b/>
          <w:bCs/>
          <w:i/>
          <w:iCs/>
          <w:sz w:val="22"/>
          <w:szCs w:val="22"/>
        </w:rPr>
        <w:t>) do reprezentowania Wykonawcy]</w:t>
      </w:r>
    </w:p>
    <w:p w14:paraId="3D96DDC2" w14:textId="77777777" w:rsidR="00C145AC" w:rsidRPr="004A38E5" w:rsidRDefault="00153BA0" w:rsidP="004A38E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A38E5">
        <w:rPr>
          <w:rFonts w:ascii="Arial" w:hAnsi="Arial" w:cs="Arial"/>
          <w:b/>
          <w:bCs/>
          <w:sz w:val="22"/>
          <w:szCs w:val="22"/>
        </w:rPr>
        <w:br w:type="page"/>
      </w:r>
    </w:p>
    <w:p w14:paraId="5FC61E16" w14:textId="0503D496" w:rsidR="00C145AC" w:rsidRPr="004A38E5" w:rsidRDefault="0038644F" w:rsidP="004A38E5">
      <w:pPr>
        <w:pStyle w:val="Tekstpodstawowy3"/>
        <w:spacing w:line="360" w:lineRule="auto"/>
        <w:ind w:left="4395"/>
        <w:jc w:val="right"/>
        <w:rPr>
          <w:rFonts w:ascii="Arial" w:hAnsi="Arial" w:cs="Arial"/>
          <w:iCs/>
        </w:rPr>
      </w:pPr>
      <w:r w:rsidRPr="004A38E5">
        <w:rPr>
          <w:rFonts w:ascii="Arial" w:hAnsi="Arial" w:cs="Arial"/>
          <w:b/>
          <w:bCs/>
          <w:sz w:val="22"/>
          <w:szCs w:val="22"/>
        </w:rPr>
        <w:lastRenderedPageBreak/>
        <w:t>Załącznik nr 4 do SWZ</w:t>
      </w:r>
    </w:p>
    <w:p w14:paraId="4E7D1E30" w14:textId="77777777" w:rsidR="00C145AC" w:rsidRPr="004A38E5" w:rsidRDefault="00C145AC" w:rsidP="004A38E5">
      <w:pPr>
        <w:spacing w:line="360" w:lineRule="auto"/>
        <w:ind w:right="281"/>
        <w:jc w:val="right"/>
        <w:rPr>
          <w:rFonts w:ascii="Arial" w:hAnsi="Arial" w:cs="Arial"/>
          <w:b/>
          <w:bCs/>
          <w:sz w:val="24"/>
          <w:szCs w:val="24"/>
        </w:rPr>
      </w:pPr>
      <w:r w:rsidRPr="004A38E5">
        <w:rPr>
          <w:rFonts w:ascii="Arial" w:hAnsi="Arial" w:cs="Arial"/>
          <w:b/>
          <w:bCs/>
          <w:sz w:val="24"/>
          <w:szCs w:val="24"/>
        </w:rPr>
        <w:t>(WZÓR)</w:t>
      </w:r>
    </w:p>
    <w:p w14:paraId="30FBFC5E" w14:textId="77777777" w:rsidR="00C145AC" w:rsidRPr="004A38E5" w:rsidRDefault="00C145AC" w:rsidP="004A38E5">
      <w:pPr>
        <w:spacing w:line="360" w:lineRule="auto"/>
        <w:ind w:right="-993"/>
        <w:jc w:val="both"/>
        <w:rPr>
          <w:rFonts w:ascii="Arial" w:hAnsi="Arial" w:cs="Arial"/>
          <w:iCs/>
          <w:color w:val="FF0000"/>
          <w:sz w:val="24"/>
          <w:szCs w:val="24"/>
        </w:rPr>
      </w:pPr>
    </w:p>
    <w:p w14:paraId="4E0D6F53" w14:textId="77777777" w:rsidR="00C145AC" w:rsidRPr="004A38E5" w:rsidRDefault="00C145AC" w:rsidP="004A38E5">
      <w:pPr>
        <w:spacing w:line="360" w:lineRule="auto"/>
        <w:ind w:left="-181" w:firstLine="181"/>
        <w:rPr>
          <w:rFonts w:ascii="Arial" w:hAnsi="Arial" w:cs="Arial"/>
          <w:b/>
          <w:sz w:val="28"/>
          <w:szCs w:val="28"/>
        </w:rPr>
      </w:pPr>
      <w:r w:rsidRPr="004A38E5">
        <w:rPr>
          <w:rFonts w:ascii="Arial" w:hAnsi="Arial" w:cs="Arial"/>
          <w:b/>
          <w:sz w:val="28"/>
          <w:szCs w:val="28"/>
          <w:u w:val="single"/>
        </w:rPr>
        <w:t>Składający ofertę</w:t>
      </w:r>
      <w:r w:rsidRPr="004A38E5">
        <w:rPr>
          <w:rFonts w:ascii="Arial" w:hAnsi="Arial" w:cs="Arial"/>
          <w:b/>
          <w:sz w:val="28"/>
          <w:szCs w:val="28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961"/>
      </w:tblGrid>
      <w:tr w:rsidR="00C145AC" w:rsidRPr="004A38E5" w14:paraId="1C2B25E4" w14:textId="77777777" w:rsidTr="00885958">
        <w:trPr>
          <w:trHeight w:val="427"/>
        </w:trPr>
        <w:tc>
          <w:tcPr>
            <w:tcW w:w="4361" w:type="dxa"/>
            <w:vAlign w:val="center"/>
          </w:tcPr>
          <w:p w14:paraId="7474A06F" w14:textId="77777777" w:rsidR="00C145AC" w:rsidRPr="004A38E5" w:rsidRDefault="00C145AC" w:rsidP="004A38E5">
            <w:pPr>
              <w:spacing w:line="360" w:lineRule="auto"/>
              <w:ind w:right="12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38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Wykonawca </w:t>
            </w:r>
          </w:p>
          <w:p w14:paraId="393BC7FF" w14:textId="77777777" w:rsidR="00C145AC" w:rsidRPr="004A38E5" w:rsidRDefault="00C145AC" w:rsidP="004A38E5">
            <w:pPr>
              <w:spacing w:line="360" w:lineRule="auto"/>
              <w:ind w:right="128"/>
              <w:rPr>
                <w:rFonts w:ascii="Arial" w:hAnsi="Arial" w:cs="Arial"/>
                <w:b/>
              </w:rPr>
            </w:pPr>
            <w:r w:rsidRPr="004A38E5">
              <w:rPr>
                <w:rFonts w:ascii="Arial" w:hAnsi="Arial" w:cs="Arial"/>
                <w:b/>
                <w:bCs/>
                <w:sz w:val="18"/>
                <w:szCs w:val="18"/>
              </w:rPr>
              <w:t>(pełna nazwa albo imię i nazwisko)</w:t>
            </w:r>
          </w:p>
        </w:tc>
        <w:tc>
          <w:tcPr>
            <w:tcW w:w="4961" w:type="dxa"/>
            <w:vAlign w:val="center"/>
          </w:tcPr>
          <w:p w14:paraId="45745D46" w14:textId="77777777" w:rsidR="00C145AC" w:rsidRPr="004A38E5" w:rsidRDefault="00C145AC" w:rsidP="004A38E5">
            <w:pPr>
              <w:spacing w:line="360" w:lineRule="auto"/>
              <w:ind w:right="128"/>
              <w:rPr>
                <w:rFonts w:ascii="Arial" w:hAnsi="Arial" w:cs="Arial"/>
                <w:b/>
              </w:rPr>
            </w:pPr>
          </w:p>
        </w:tc>
      </w:tr>
      <w:tr w:rsidR="00C145AC" w:rsidRPr="004A38E5" w14:paraId="60754427" w14:textId="77777777" w:rsidTr="00885958">
        <w:trPr>
          <w:trHeight w:val="419"/>
        </w:trPr>
        <w:tc>
          <w:tcPr>
            <w:tcW w:w="4361" w:type="dxa"/>
            <w:vAlign w:val="center"/>
          </w:tcPr>
          <w:p w14:paraId="3E595F0A" w14:textId="77777777" w:rsidR="00C145AC" w:rsidRPr="004A38E5" w:rsidRDefault="00C145AC" w:rsidP="004A38E5">
            <w:pPr>
              <w:spacing w:line="360" w:lineRule="auto"/>
              <w:ind w:right="128"/>
              <w:rPr>
                <w:rFonts w:ascii="Arial" w:hAnsi="Arial" w:cs="Arial"/>
                <w:b/>
              </w:rPr>
            </w:pPr>
            <w:r w:rsidRPr="004A38E5">
              <w:rPr>
                <w:rFonts w:ascii="Arial" w:hAnsi="Arial" w:cs="Arial"/>
                <w:b/>
                <w:bCs/>
                <w:sz w:val="18"/>
                <w:szCs w:val="18"/>
              </w:rPr>
              <w:t>Siedziba/miejsce zamieszkania i adres jeżeli jest miejscem wykonywania działalności Wykonawcy</w:t>
            </w:r>
          </w:p>
        </w:tc>
        <w:tc>
          <w:tcPr>
            <w:tcW w:w="4961" w:type="dxa"/>
            <w:vAlign w:val="center"/>
          </w:tcPr>
          <w:p w14:paraId="059FD9DA" w14:textId="77777777" w:rsidR="00C145AC" w:rsidRPr="004A38E5" w:rsidRDefault="00C145AC" w:rsidP="004A38E5">
            <w:pPr>
              <w:spacing w:line="360" w:lineRule="auto"/>
              <w:ind w:right="128"/>
              <w:rPr>
                <w:rFonts w:ascii="Arial" w:hAnsi="Arial" w:cs="Arial"/>
                <w:b/>
              </w:rPr>
            </w:pPr>
          </w:p>
        </w:tc>
      </w:tr>
    </w:tbl>
    <w:p w14:paraId="0DC482B5" w14:textId="77777777" w:rsidR="00C145AC" w:rsidRPr="004A38E5" w:rsidRDefault="00C145AC" w:rsidP="004A38E5">
      <w:pPr>
        <w:spacing w:line="360" w:lineRule="auto"/>
        <w:rPr>
          <w:rFonts w:ascii="Arial" w:hAnsi="Arial" w:cs="Arial"/>
        </w:rPr>
      </w:pPr>
    </w:p>
    <w:p w14:paraId="46D71ADE" w14:textId="77777777" w:rsidR="00C145AC" w:rsidRPr="004A38E5" w:rsidRDefault="00C145AC" w:rsidP="004A38E5">
      <w:pPr>
        <w:spacing w:line="36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4A38E5">
        <w:rPr>
          <w:rFonts w:ascii="Arial" w:hAnsi="Arial" w:cs="Arial"/>
          <w:b/>
          <w:sz w:val="24"/>
          <w:szCs w:val="24"/>
        </w:rPr>
        <w:t>OŚWIADCZENIE</w:t>
      </w:r>
    </w:p>
    <w:p w14:paraId="452E8A91" w14:textId="77777777" w:rsidR="00C145AC" w:rsidRPr="004A38E5" w:rsidRDefault="00C145AC" w:rsidP="004A38E5">
      <w:pPr>
        <w:spacing w:line="36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4A38E5">
        <w:rPr>
          <w:rFonts w:ascii="Arial" w:hAnsi="Arial" w:cs="Arial"/>
          <w:b/>
          <w:sz w:val="24"/>
          <w:szCs w:val="24"/>
        </w:rPr>
        <w:t>O PRZYNALEŻNOŚCI DO GRUPY KAPITAŁOWEJ</w:t>
      </w:r>
    </w:p>
    <w:p w14:paraId="2586C74D" w14:textId="77777777" w:rsidR="00C145AC" w:rsidRPr="004A38E5" w:rsidRDefault="00C145AC" w:rsidP="004A38E5">
      <w:pPr>
        <w:spacing w:line="360" w:lineRule="auto"/>
        <w:rPr>
          <w:rFonts w:ascii="Arial" w:hAnsi="Arial" w:cs="Arial"/>
          <w:sz w:val="24"/>
          <w:szCs w:val="24"/>
        </w:rPr>
      </w:pPr>
    </w:p>
    <w:p w14:paraId="3E989AA8" w14:textId="372D9376" w:rsidR="00C145AC" w:rsidRPr="004A38E5" w:rsidRDefault="00C145AC" w:rsidP="004A38E5">
      <w:pPr>
        <w:pStyle w:val="Tekstpodstawowy"/>
        <w:spacing w:line="360" w:lineRule="auto"/>
        <w:ind w:left="993" w:hanging="993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4A38E5">
        <w:rPr>
          <w:rFonts w:ascii="Arial" w:hAnsi="Arial" w:cs="Arial"/>
          <w:b w:val="0"/>
          <w:bCs w:val="0"/>
          <w:sz w:val="22"/>
          <w:szCs w:val="22"/>
        </w:rPr>
        <w:t xml:space="preserve">Dotyczy: postępowania o udzielenie zamówienia publicznego – </w:t>
      </w:r>
      <w:r w:rsidR="001F0086" w:rsidRPr="004A38E5">
        <w:rPr>
          <w:rFonts w:ascii="Arial" w:hAnsi="Arial" w:cs="Arial"/>
          <w:b w:val="0"/>
          <w:bCs w:val="0"/>
          <w:i/>
          <w:sz w:val="22"/>
          <w:szCs w:val="22"/>
        </w:rPr>
        <w:t>wykonanie laboratoryjnych analiz antydopingowych próbek moczu i krwi</w:t>
      </w:r>
      <w:r w:rsidRPr="004A38E5">
        <w:rPr>
          <w:rFonts w:ascii="Arial" w:hAnsi="Arial" w:cs="Arial"/>
          <w:b w:val="0"/>
          <w:bCs w:val="0"/>
          <w:sz w:val="22"/>
          <w:szCs w:val="22"/>
        </w:rPr>
        <w:t>,</w:t>
      </w:r>
      <w:r w:rsidRPr="004A38E5">
        <w:rPr>
          <w:rFonts w:ascii="Arial" w:hAnsi="Arial" w:cs="Arial"/>
          <w:b w:val="0"/>
          <w:bCs w:val="0"/>
          <w:i/>
          <w:iCs/>
          <w:sz w:val="22"/>
          <w:szCs w:val="22"/>
        </w:rPr>
        <w:t>(</w:t>
      </w:r>
      <w:r w:rsidRPr="004A38E5">
        <w:rPr>
          <w:rFonts w:ascii="Arial" w:hAnsi="Arial" w:cs="Arial"/>
          <w:b w:val="0"/>
          <w:bCs w:val="0"/>
          <w:sz w:val="22"/>
          <w:szCs w:val="22"/>
        </w:rPr>
        <w:t>znak postępowania:</w:t>
      </w:r>
      <w:r w:rsidR="00624F4F">
        <w:rPr>
          <w:rFonts w:ascii="Arial" w:hAnsi="Arial" w:cs="Arial"/>
          <w:b w:val="0"/>
          <w:bCs w:val="0"/>
          <w:sz w:val="22"/>
          <w:szCs w:val="22"/>
        </w:rPr>
        <w:t xml:space="preserve"> 2</w:t>
      </w:r>
      <w:r w:rsidR="001F0086" w:rsidRPr="004A38E5">
        <w:rPr>
          <w:rFonts w:ascii="Arial" w:hAnsi="Arial" w:cs="Arial"/>
          <w:b w:val="0"/>
          <w:bCs w:val="0"/>
          <w:sz w:val="22"/>
          <w:szCs w:val="22"/>
        </w:rPr>
        <w:t>/</w:t>
      </w:r>
      <w:proofErr w:type="spellStart"/>
      <w:r w:rsidR="001F0086" w:rsidRPr="004A38E5">
        <w:rPr>
          <w:rFonts w:ascii="Arial" w:hAnsi="Arial" w:cs="Arial"/>
          <w:b w:val="0"/>
          <w:bCs w:val="0"/>
          <w:sz w:val="22"/>
          <w:szCs w:val="22"/>
        </w:rPr>
        <w:t>usł</w:t>
      </w:r>
      <w:proofErr w:type="spellEnd"/>
      <w:r w:rsidR="001F0086" w:rsidRPr="004A38E5">
        <w:rPr>
          <w:rFonts w:ascii="Arial" w:hAnsi="Arial" w:cs="Arial"/>
          <w:b w:val="0"/>
          <w:bCs w:val="0"/>
          <w:sz w:val="22"/>
          <w:szCs w:val="22"/>
        </w:rPr>
        <w:t>./202</w:t>
      </w:r>
      <w:r w:rsidR="00B96BDD">
        <w:rPr>
          <w:rFonts w:ascii="Arial" w:hAnsi="Arial" w:cs="Arial"/>
          <w:b w:val="0"/>
          <w:bCs w:val="0"/>
          <w:sz w:val="22"/>
          <w:szCs w:val="22"/>
        </w:rPr>
        <w:t>6</w:t>
      </w:r>
      <w:r w:rsidRPr="004A38E5">
        <w:rPr>
          <w:rFonts w:ascii="Arial" w:hAnsi="Arial" w:cs="Arial"/>
          <w:b w:val="0"/>
          <w:bCs w:val="0"/>
          <w:sz w:val="22"/>
          <w:szCs w:val="22"/>
        </w:rPr>
        <w:t>).</w:t>
      </w:r>
    </w:p>
    <w:p w14:paraId="7F71F605" w14:textId="77777777" w:rsidR="00C145AC" w:rsidRPr="004A38E5" w:rsidRDefault="00C145AC" w:rsidP="004A38E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A38E5">
        <w:rPr>
          <w:rFonts w:ascii="Arial" w:hAnsi="Arial" w:cs="Arial"/>
          <w:b/>
          <w:sz w:val="22"/>
          <w:szCs w:val="22"/>
        </w:rPr>
        <w:t>Oświadczam, że:</w:t>
      </w:r>
    </w:p>
    <w:p w14:paraId="4E4077D7" w14:textId="77777777" w:rsidR="00825D50" w:rsidRPr="004A38E5" w:rsidRDefault="00825D50" w:rsidP="004A38E5">
      <w:pPr>
        <w:numPr>
          <w:ilvl w:val="0"/>
          <w:numId w:val="38"/>
        </w:numPr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 w:rsidRPr="004A38E5">
        <w:rPr>
          <w:rFonts w:ascii="Arial" w:hAnsi="Arial" w:cs="Arial"/>
          <w:noProof/>
          <w:sz w:val="22"/>
          <w:szCs w:val="22"/>
        </w:rPr>
        <w:t>aktualna* pozostaje informacja zawarta w JEDZ, w zakresie podstawy wykluczenia z postępowania, o której mowa w art. 108 ust. 1 pkt 5 Ustawy Pzp, o braku sytuacji, że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do-puszczenie do udziału w postępowaniu, chyba że wykażą, że przygotowali te oferty lub wnioski niezależnie od siebie;</w:t>
      </w:r>
    </w:p>
    <w:p w14:paraId="1A425DCE" w14:textId="77777777" w:rsidR="00825D50" w:rsidRPr="004A38E5" w:rsidRDefault="00825D50" w:rsidP="004A38E5">
      <w:pPr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7F15747C" w14:textId="77777777" w:rsidR="00825D50" w:rsidRPr="004A38E5" w:rsidRDefault="00825D50" w:rsidP="004A38E5">
      <w:pPr>
        <w:numPr>
          <w:ilvl w:val="0"/>
          <w:numId w:val="38"/>
        </w:numPr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 w:rsidRPr="004A38E5">
        <w:rPr>
          <w:rFonts w:ascii="Arial" w:hAnsi="Arial" w:cs="Arial"/>
          <w:noProof/>
          <w:sz w:val="22"/>
          <w:szCs w:val="22"/>
        </w:rPr>
        <w:t>nie należy do grupy kapitałowej, w rozumieniu ustawy z dnia 16 lutego 2007 r. o ochronie konkurencji i konsumentów (Dz. U. z 2020 r. poz. 1076 ze zm.), z innym wykonawcą, który złożył odrębną ofertę lub ofertę częściową w Postępowaniu/*;</w:t>
      </w:r>
    </w:p>
    <w:p w14:paraId="7522B247" w14:textId="77777777" w:rsidR="00825D50" w:rsidRPr="004A38E5" w:rsidRDefault="00825D50" w:rsidP="004A38E5">
      <w:pPr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4F1E4A19" w14:textId="77777777" w:rsidR="00825D50" w:rsidRPr="004A38E5" w:rsidRDefault="00825D50" w:rsidP="004A38E5">
      <w:pPr>
        <w:numPr>
          <w:ilvl w:val="0"/>
          <w:numId w:val="38"/>
        </w:numPr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 w:rsidRPr="004A38E5">
        <w:rPr>
          <w:rFonts w:ascii="Arial" w:hAnsi="Arial" w:cs="Arial"/>
          <w:noProof/>
          <w:sz w:val="22"/>
          <w:szCs w:val="22"/>
        </w:rPr>
        <w:t>należy do tej samej grupy kapitałowej, w rozumieniu ustawy z dnia 16 lutego 2007 r. o ochronie konkurencji i konsumentów (Dz. U. z 2020 r. poz. 1076 ze zm.), z innym wykonawcą, który złożył odrębną ofertę lub ofertę częściową w Postępowaniu/*:</w:t>
      </w:r>
    </w:p>
    <w:p w14:paraId="580D881B" w14:textId="77777777" w:rsidR="00825D50" w:rsidRPr="004A38E5" w:rsidRDefault="00825D50" w:rsidP="004A38E5">
      <w:pPr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1A2B6AA6" w14:textId="77777777" w:rsidR="00825D50" w:rsidRPr="004A38E5" w:rsidRDefault="00825D50" w:rsidP="004A38E5">
      <w:pPr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 w:rsidRPr="004A38E5">
        <w:rPr>
          <w:rFonts w:ascii="Arial" w:hAnsi="Arial" w:cs="Arial"/>
          <w:noProof/>
          <w:sz w:val="22"/>
          <w:szCs w:val="22"/>
        </w:rPr>
        <w:lastRenderedPageBreak/>
        <w:t>1) ……………………………….</w:t>
      </w:r>
    </w:p>
    <w:p w14:paraId="0EA718EE" w14:textId="77777777" w:rsidR="00825D50" w:rsidRPr="004A38E5" w:rsidRDefault="00825D50" w:rsidP="004A38E5">
      <w:pPr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B7425E6" w14:textId="77777777" w:rsidR="00825D50" w:rsidRPr="004A38E5" w:rsidRDefault="00825D50" w:rsidP="004A38E5">
      <w:pPr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 w:rsidRPr="004A38E5">
        <w:rPr>
          <w:rFonts w:ascii="Arial" w:hAnsi="Arial" w:cs="Arial"/>
          <w:noProof/>
          <w:sz w:val="22"/>
          <w:szCs w:val="22"/>
        </w:rPr>
        <w:t>2) ………………………………...</w:t>
      </w:r>
    </w:p>
    <w:p w14:paraId="71DEAE4F" w14:textId="77777777" w:rsidR="00825D50" w:rsidRPr="004A38E5" w:rsidRDefault="00825D50" w:rsidP="004A38E5">
      <w:pPr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06D21107" w14:textId="77777777" w:rsidR="00825D50" w:rsidRPr="004A38E5" w:rsidRDefault="00825D50" w:rsidP="004A38E5">
      <w:pPr>
        <w:spacing w:line="360" w:lineRule="auto"/>
        <w:jc w:val="both"/>
        <w:rPr>
          <w:rFonts w:ascii="Arial" w:hAnsi="Arial" w:cs="Arial"/>
          <w:noProof/>
          <w:sz w:val="22"/>
          <w:szCs w:val="22"/>
        </w:rPr>
      </w:pPr>
      <w:r w:rsidRPr="004A38E5">
        <w:rPr>
          <w:rFonts w:ascii="Arial" w:hAnsi="Arial" w:cs="Arial"/>
          <w:noProof/>
          <w:sz w:val="22"/>
          <w:szCs w:val="22"/>
        </w:rPr>
        <w:t>i jednocześnie przedkładam w załączeniu dokumenty lub informacje potwierdzające przygotowanie oferty lub oferty częściowej niezależnie od innego wykonawcy należącego do tej samej grupy kapitałowej : ……………………………………., ………………………………….</w:t>
      </w:r>
    </w:p>
    <w:p w14:paraId="72F2E019" w14:textId="77777777" w:rsidR="00C145AC" w:rsidRPr="004A38E5" w:rsidRDefault="00C145AC" w:rsidP="004A38E5">
      <w:pPr>
        <w:spacing w:line="360" w:lineRule="auto"/>
        <w:rPr>
          <w:rFonts w:ascii="Arial" w:hAnsi="Arial" w:cs="Arial"/>
        </w:rPr>
      </w:pPr>
    </w:p>
    <w:p w14:paraId="6A8C0761" w14:textId="77777777" w:rsidR="00C145AC" w:rsidRPr="004A38E5" w:rsidRDefault="00C145AC" w:rsidP="004A38E5">
      <w:pPr>
        <w:spacing w:line="360" w:lineRule="auto"/>
        <w:rPr>
          <w:rFonts w:ascii="Arial" w:hAnsi="Arial" w:cs="Arial"/>
        </w:rPr>
      </w:pPr>
    </w:p>
    <w:p w14:paraId="0F97FEBD" w14:textId="77777777" w:rsidR="00624F4F" w:rsidRPr="00624F4F" w:rsidRDefault="00624F4F" w:rsidP="00624F4F">
      <w:pPr>
        <w:spacing w:line="360" w:lineRule="auto"/>
        <w:rPr>
          <w:rFonts w:ascii="Arial" w:hAnsi="Arial" w:cs="Arial"/>
        </w:rPr>
      </w:pPr>
      <w:r w:rsidRPr="00624F4F">
        <w:rPr>
          <w:rFonts w:ascii="Arial" w:hAnsi="Arial" w:cs="Arial"/>
          <w:b/>
          <w:bCs/>
          <w:i/>
          <w:iCs/>
        </w:rPr>
        <w:t>[Kwalifikowany podpis elektroniczny osoby (osób) umocowanej(-</w:t>
      </w:r>
      <w:proofErr w:type="spellStart"/>
      <w:r w:rsidRPr="00624F4F">
        <w:rPr>
          <w:rFonts w:ascii="Arial" w:hAnsi="Arial" w:cs="Arial"/>
          <w:b/>
          <w:bCs/>
          <w:i/>
          <w:iCs/>
        </w:rPr>
        <w:t>ych</w:t>
      </w:r>
      <w:proofErr w:type="spellEnd"/>
      <w:r w:rsidRPr="00624F4F">
        <w:rPr>
          <w:rFonts w:ascii="Arial" w:hAnsi="Arial" w:cs="Arial"/>
          <w:b/>
          <w:bCs/>
          <w:i/>
          <w:iCs/>
        </w:rPr>
        <w:t>) do reprezentowania Wykonawcy]</w:t>
      </w:r>
    </w:p>
    <w:p w14:paraId="4BAB0F11" w14:textId="77777777" w:rsidR="00C145AC" w:rsidRPr="004A38E5" w:rsidRDefault="00C145AC" w:rsidP="004A38E5">
      <w:pPr>
        <w:spacing w:line="360" w:lineRule="auto"/>
        <w:rPr>
          <w:rFonts w:ascii="Arial" w:hAnsi="Arial" w:cs="Arial"/>
        </w:rPr>
      </w:pPr>
    </w:p>
    <w:p w14:paraId="7D3F286E" w14:textId="77777777" w:rsidR="00C145AC" w:rsidRPr="004A38E5" w:rsidRDefault="00C145AC" w:rsidP="004A38E5">
      <w:pPr>
        <w:spacing w:line="360" w:lineRule="auto"/>
        <w:rPr>
          <w:rFonts w:ascii="Arial" w:hAnsi="Arial" w:cs="Arial"/>
          <w:sz w:val="24"/>
          <w:szCs w:val="24"/>
        </w:rPr>
      </w:pPr>
    </w:p>
    <w:p w14:paraId="7AFEF519" w14:textId="0CA3551C" w:rsidR="00C145AC" w:rsidRPr="004A38E5" w:rsidRDefault="00C145AC" w:rsidP="004A38E5">
      <w:pPr>
        <w:spacing w:line="360" w:lineRule="auto"/>
        <w:rPr>
          <w:rFonts w:ascii="Arial" w:hAnsi="Arial" w:cs="Arial"/>
          <w:sz w:val="24"/>
          <w:szCs w:val="24"/>
        </w:rPr>
      </w:pPr>
      <w:r w:rsidRPr="004A38E5">
        <w:rPr>
          <w:rFonts w:ascii="Arial" w:hAnsi="Arial" w:cs="Arial"/>
          <w:sz w:val="24"/>
          <w:szCs w:val="24"/>
        </w:rPr>
        <w:t xml:space="preserve">* </w:t>
      </w:r>
      <w:r w:rsidR="00825D50" w:rsidRPr="004A38E5">
        <w:rPr>
          <w:rFonts w:ascii="Arial" w:hAnsi="Arial" w:cs="Arial"/>
        </w:rPr>
        <w:t>niepotrzebne skreślić</w:t>
      </w:r>
    </w:p>
    <w:p w14:paraId="220DCB13" w14:textId="77777777" w:rsidR="00C145AC" w:rsidRPr="004A38E5" w:rsidRDefault="00C145AC" w:rsidP="004A38E5">
      <w:pPr>
        <w:pStyle w:val="Tekstpodstawowy"/>
        <w:spacing w:line="360" w:lineRule="auto"/>
        <w:ind w:right="57"/>
        <w:jc w:val="both"/>
        <w:rPr>
          <w:rFonts w:ascii="Arial" w:hAnsi="Arial" w:cs="Arial"/>
          <w:b w:val="0"/>
          <w:sz w:val="20"/>
          <w:szCs w:val="20"/>
        </w:rPr>
      </w:pPr>
    </w:p>
    <w:p w14:paraId="06346FA6" w14:textId="77777777" w:rsidR="00C145AC" w:rsidRPr="004A38E5" w:rsidRDefault="00C145AC" w:rsidP="004A38E5">
      <w:pPr>
        <w:pStyle w:val="Tekstpodstawowy"/>
        <w:spacing w:line="360" w:lineRule="auto"/>
        <w:ind w:right="57"/>
        <w:jc w:val="both"/>
        <w:rPr>
          <w:rFonts w:ascii="Arial" w:hAnsi="Arial" w:cs="Arial"/>
          <w:b w:val="0"/>
          <w:sz w:val="20"/>
          <w:szCs w:val="20"/>
        </w:rPr>
      </w:pPr>
      <w:r w:rsidRPr="004A38E5">
        <w:rPr>
          <w:rFonts w:ascii="Arial" w:hAnsi="Arial" w:cs="Arial"/>
          <w:b w:val="0"/>
          <w:sz w:val="20"/>
          <w:szCs w:val="20"/>
        </w:rPr>
        <w:t>W przypadku Wykonawców wspólnie ubiegających się o udzielenie zamówienia informację / listę podmiotów należących do tej samej grupy kapitałowej - składa każdy z Wykonawców oddzielnie.</w:t>
      </w:r>
    </w:p>
    <w:p w14:paraId="24ABDB52" w14:textId="77777777" w:rsidR="00C145AC" w:rsidRPr="004A38E5" w:rsidRDefault="00C145AC" w:rsidP="004A38E5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14:paraId="5D62BE12" w14:textId="3F60AC31" w:rsidR="002C775E" w:rsidRPr="00F12A74" w:rsidRDefault="002C775E" w:rsidP="004A38E5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sectPr w:rsidR="002C775E" w:rsidRPr="00F12A74" w:rsidSect="00B038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843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C9DBB" w14:textId="77777777" w:rsidR="00B51A3C" w:rsidRDefault="00B51A3C" w:rsidP="00A17903">
      <w:r>
        <w:separator/>
      </w:r>
    </w:p>
  </w:endnote>
  <w:endnote w:type="continuationSeparator" w:id="0">
    <w:p w14:paraId="64457D02" w14:textId="77777777" w:rsidR="00B51A3C" w:rsidRDefault="00B51A3C" w:rsidP="00A17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charset w:val="80"/>
    <w:family w:val="swiss"/>
    <w:pitch w:val="variable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B270F" w14:textId="77777777" w:rsidR="000D0174" w:rsidRDefault="000D01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9F80C" w14:textId="5E228D86" w:rsidR="00240D24" w:rsidRDefault="00240D24">
    <w:pPr>
      <w:pStyle w:val="Nagwek"/>
      <w:framePr w:wrap="auto" w:vAnchor="text" w:hAnchor="page" w:x="1419" w:y="-160"/>
      <w:tabs>
        <w:tab w:val="left" w:pos="795"/>
        <w:tab w:val="center" w:pos="4601"/>
      </w:tabs>
      <w:rPr>
        <w:rStyle w:val="Numerstrony"/>
        <w:b/>
        <w:bCs/>
        <w:i/>
        <w:iCs/>
      </w:rPr>
    </w:pPr>
    <w:r>
      <w:rPr>
        <w:i/>
        <w:iCs/>
        <w:sz w:val="18"/>
        <w:szCs w:val="18"/>
      </w:rPr>
      <w:t>-----------------------------------------------------------------------------------------------------------------------------------------------</w:t>
    </w:r>
  </w:p>
  <w:p w14:paraId="1E4DB788" w14:textId="77777777" w:rsidR="00240D24" w:rsidRDefault="00240D24">
    <w:pPr>
      <w:pStyle w:val="Stopka"/>
      <w:framePr w:wrap="auto" w:vAnchor="text" w:hAnchor="page" w:x="1419" w:y="-160"/>
      <w:jc w:val="center"/>
      <w:rPr>
        <w:rStyle w:val="Numerstrony"/>
        <w:b/>
        <w:bCs/>
        <w:i/>
        <w:iCs/>
      </w:rPr>
    </w:pPr>
  </w:p>
  <w:p w14:paraId="2686A7B6" w14:textId="77777777" w:rsidR="00240D24" w:rsidRDefault="00240D24">
    <w:pPr>
      <w:framePr w:wrap="auto" w:vAnchor="text" w:hAnchor="page" w:x="1419" w:y="-160"/>
      <w:tabs>
        <w:tab w:val="left" w:pos="6810"/>
      </w:tabs>
      <w:ind w:firstLine="708"/>
      <w:jc w:val="right"/>
      <w:rPr>
        <w:sz w:val="18"/>
        <w:szCs w:val="18"/>
      </w:rPr>
    </w:pPr>
    <w:r>
      <w:rPr>
        <w:sz w:val="18"/>
        <w:szCs w:val="18"/>
      </w:rPr>
      <w:tab/>
    </w:r>
  </w:p>
  <w:p w14:paraId="16DCB9A7" w14:textId="77777777" w:rsidR="00240D24" w:rsidRDefault="00240D24">
    <w:pPr>
      <w:pStyle w:val="Stopka"/>
      <w:jc w:val="center"/>
    </w:pPr>
  </w:p>
  <w:p w14:paraId="2CCAE88D" w14:textId="77777777" w:rsidR="00240D24" w:rsidRDefault="00240D24" w:rsidP="00C82A9E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28</w:t>
    </w:r>
    <w:r>
      <w:rPr>
        <w:noProof/>
      </w:rPr>
      <w:fldChar w:fldCharType="end"/>
    </w:r>
    <w:r>
      <w:t xml:space="preserve"> z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>
      <w:rPr>
        <w:noProof/>
      </w:rPr>
      <w:t>34</w:t>
    </w:r>
    <w:r>
      <w:rPr>
        <w:noProof/>
      </w:rPr>
      <w:fldChar w:fldCharType="end"/>
    </w:r>
  </w:p>
  <w:p w14:paraId="7F483B7E" w14:textId="77777777" w:rsidR="00240D24" w:rsidRDefault="00240D2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98991" w14:textId="77777777" w:rsidR="000D0174" w:rsidRDefault="000D01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66D66" w14:textId="77777777" w:rsidR="00B51A3C" w:rsidRDefault="00B51A3C" w:rsidP="00A17903">
      <w:r>
        <w:separator/>
      </w:r>
    </w:p>
  </w:footnote>
  <w:footnote w:type="continuationSeparator" w:id="0">
    <w:p w14:paraId="78379BA2" w14:textId="77777777" w:rsidR="00B51A3C" w:rsidRDefault="00B51A3C" w:rsidP="00A17903">
      <w:r>
        <w:continuationSeparator/>
      </w:r>
    </w:p>
  </w:footnote>
  <w:footnote w:id="1">
    <w:p w14:paraId="239469FC" w14:textId="77777777" w:rsidR="00240D24" w:rsidRDefault="00240D24" w:rsidP="00070E3B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FB2B264" w14:textId="77777777" w:rsidR="00240D24" w:rsidRDefault="00240D24" w:rsidP="00070E3B">
      <w:pPr>
        <w:pStyle w:val="Tekstprzypisudolnego"/>
        <w:numPr>
          <w:ilvl w:val="0"/>
          <w:numId w:val="53"/>
        </w:numPr>
        <w:suppressAutoHyphens/>
        <w:autoSpaceDN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5726D3F" w14:textId="77777777" w:rsidR="00240D24" w:rsidRDefault="00240D24" w:rsidP="00070E3B">
      <w:pPr>
        <w:pStyle w:val="Tekstprzypisudolnego"/>
        <w:numPr>
          <w:ilvl w:val="0"/>
          <w:numId w:val="53"/>
        </w:numPr>
        <w:suppressAutoHyphens/>
        <w:autoSpaceDN w:val="0"/>
        <w:jc w:val="both"/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1D5F3F3" w14:textId="77777777" w:rsidR="00240D24" w:rsidRDefault="00240D24" w:rsidP="00070E3B">
      <w:pPr>
        <w:pStyle w:val="Tekstprzypisudolnego"/>
        <w:numPr>
          <w:ilvl w:val="0"/>
          <w:numId w:val="53"/>
        </w:numPr>
        <w:suppressAutoHyphens/>
        <w:autoSpaceDN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7FC7C35" w14:textId="77777777" w:rsidR="00240D24" w:rsidRDefault="00240D24" w:rsidP="00070E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C35C94F" w14:textId="77777777" w:rsidR="00240D24" w:rsidRPr="001C5871" w:rsidRDefault="00240D24" w:rsidP="00070E3B">
      <w:pPr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6789D2F" w14:textId="77777777" w:rsidR="00240D24" w:rsidRDefault="00240D24" w:rsidP="00070E3B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330AD5" w14:textId="77777777" w:rsidR="00240D24" w:rsidRPr="001C5871" w:rsidRDefault="00240D24" w:rsidP="00070E3B">
      <w:pPr>
        <w:jc w:val="both"/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3389C2" w14:textId="77777777" w:rsidR="00240D24" w:rsidRPr="001C5871" w:rsidRDefault="00240D24" w:rsidP="00070E3B">
      <w:pPr>
        <w:jc w:val="both"/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142EE116" w14:textId="77777777" w:rsidR="00240D24" w:rsidRDefault="00240D24" w:rsidP="00070E3B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57DD531" w14:textId="77777777" w:rsidR="00240D24" w:rsidRDefault="00240D24" w:rsidP="00070E3B">
      <w:pPr>
        <w:pStyle w:val="Tekstprzypisudolnego"/>
        <w:numPr>
          <w:ilvl w:val="0"/>
          <w:numId w:val="55"/>
        </w:numPr>
        <w:autoSpaceDN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768AE97" w14:textId="77777777" w:rsidR="00240D24" w:rsidRDefault="00240D24" w:rsidP="00070E3B">
      <w:pPr>
        <w:pStyle w:val="Tekstprzypisudolnego"/>
        <w:numPr>
          <w:ilvl w:val="0"/>
          <w:numId w:val="55"/>
        </w:numPr>
        <w:autoSpaceDN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75FE9F02" w14:textId="77777777" w:rsidR="00240D24" w:rsidRDefault="00240D24" w:rsidP="00070E3B">
      <w:pPr>
        <w:pStyle w:val="Tekstprzypisudolnego"/>
        <w:numPr>
          <w:ilvl w:val="0"/>
          <w:numId w:val="55"/>
        </w:numPr>
        <w:autoSpaceDN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4270CDB" w14:textId="77777777" w:rsidR="00240D24" w:rsidRDefault="00240D24" w:rsidP="00070E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29251496" w14:textId="77777777" w:rsidR="00240D24" w:rsidRPr="000E1F59" w:rsidRDefault="00240D24" w:rsidP="00070E3B">
      <w:pPr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E938EF8" w14:textId="77777777" w:rsidR="00240D24" w:rsidRDefault="00240D24" w:rsidP="00070E3B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E076B7" w14:textId="77777777" w:rsidR="00240D24" w:rsidRPr="000E1F59" w:rsidRDefault="00240D24" w:rsidP="00070E3B">
      <w:pPr>
        <w:jc w:val="both"/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7373448" w14:textId="77777777" w:rsidR="00240D24" w:rsidRPr="000E1F59" w:rsidRDefault="00240D24" w:rsidP="00070E3B">
      <w:pPr>
        <w:jc w:val="both"/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14:paraId="537829AB" w14:textId="77777777" w:rsidR="00624F4F" w:rsidRDefault="00624F4F" w:rsidP="00624F4F">
      <w:pPr>
        <w:pStyle w:val="Tekstprzypisudolnego"/>
      </w:pPr>
      <w:r>
        <w:rPr>
          <w:rStyle w:val="Odwoanieprzypisudolnego"/>
        </w:rPr>
        <w:footnoteRef/>
      </w:r>
      <w:r>
        <w:t xml:space="preserve"> Wypełnić,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082BD" w14:textId="77777777" w:rsidR="000D0174" w:rsidRDefault="000D01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C4152" w14:textId="77777777" w:rsidR="00240D24" w:rsidRDefault="00240D24" w:rsidP="00D730B7">
    <w:pPr>
      <w:pStyle w:val="Tekstpodstawowy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sz w:val="16"/>
        <w:szCs w:val="16"/>
      </w:rPr>
    </w:pPr>
    <w:r w:rsidRPr="00F23609">
      <w:rPr>
        <w:rFonts w:ascii="Arial" w:hAnsi="Arial" w:cs="Arial"/>
        <w:b w:val="0"/>
        <w:sz w:val="16"/>
        <w:szCs w:val="16"/>
      </w:rPr>
      <w:t>Przetarg nieograniczony:</w:t>
    </w:r>
    <w:r>
      <w:rPr>
        <w:rFonts w:ascii="Arial" w:hAnsi="Arial" w:cs="Arial"/>
        <w:sz w:val="16"/>
        <w:szCs w:val="16"/>
      </w:rPr>
      <w:t xml:space="preserve"> </w:t>
    </w:r>
    <w:r w:rsidRPr="00FF3BB3">
      <w:rPr>
        <w:rFonts w:ascii="Arial" w:hAnsi="Arial" w:cs="Arial"/>
        <w:sz w:val="16"/>
        <w:szCs w:val="16"/>
      </w:rPr>
      <w:t>wykonanie laboratoryjnych analiz antydopingowych próbek moczu i krwi</w:t>
    </w:r>
  </w:p>
  <w:p w14:paraId="5C6E6B69" w14:textId="0D6E76E5" w:rsidR="00240D24" w:rsidRPr="00E173C5" w:rsidRDefault="00240D24" w:rsidP="00D730B7">
    <w:pPr>
      <w:pStyle w:val="Tekstpodstawowy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b w:val="0"/>
        <w:sz w:val="16"/>
        <w:szCs w:val="16"/>
      </w:rPr>
      <w:t xml:space="preserve">Znak </w:t>
    </w:r>
    <w:r w:rsidRPr="00F23609">
      <w:rPr>
        <w:rFonts w:ascii="Arial" w:hAnsi="Arial" w:cs="Arial"/>
        <w:b w:val="0"/>
        <w:sz w:val="16"/>
        <w:szCs w:val="16"/>
      </w:rPr>
      <w:t>postępowania:</w:t>
    </w:r>
    <w:r w:rsidR="0025529C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>/</w:t>
    </w:r>
    <w:proofErr w:type="spellStart"/>
    <w:r>
      <w:rPr>
        <w:rFonts w:ascii="Arial" w:hAnsi="Arial" w:cs="Arial"/>
        <w:sz w:val="16"/>
        <w:szCs w:val="16"/>
      </w:rPr>
      <w:t>usł</w:t>
    </w:r>
    <w:proofErr w:type="spellEnd"/>
    <w:r w:rsidRPr="0064767F">
      <w:rPr>
        <w:rFonts w:ascii="Arial" w:hAnsi="Arial" w:cs="Arial"/>
        <w:sz w:val="16"/>
        <w:szCs w:val="16"/>
      </w:rPr>
      <w:t>./20</w:t>
    </w:r>
    <w:r>
      <w:rPr>
        <w:rFonts w:ascii="Arial" w:hAnsi="Arial" w:cs="Arial"/>
        <w:sz w:val="16"/>
        <w:szCs w:val="16"/>
      </w:rPr>
      <w:t>2</w:t>
    </w:r>
    <w:r w:rsidR="007A66A5">
      <w:rPr>
        <w:rFonts w:ascii="Arial" w:hAnsi="Arial" w:cs="Arial"/>
        <w:sz w:val="16"/>
        <w:szCs w:val="16"/>
      </w:rPr>
      <w:t>6</w:t>
    </w:r>
  </w:p>
  <w:p w14:paraId="2CBEB048" w14:textId="6D4463FE" w:rsidR="00240D24" w:rsidRDefault="00240D24" w:rsidP="00680313">
    <w:pPr>
      <w:ind w:left="1440" w:hanging="1440"/>
    </w:pPr>
    <w:r>
      <w:t>---------------------------------------------------------------------------------------------------------------------------------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F571F" w14:textId="77777777" w:rsidR="000D0174" w:rsidRDefault="000D01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910"/>
        </w:tabs>
      </w:pPr>
    </w:lvl>
    <w:lvl w:ilvl="1">
      <w:start w:val="2"/>
      <w:numFmt w:val="decimal"/>
      <w:lvlText w:val="%1.%2."/>
      <w:lvlJc w:val="left"/>
      <w:pPr>
        <w:tabs>
          <w:tab w:val="num" w:pos="-865"/>
        </w:tabs>
      </w:pPr>
    </w:lvl>
    <w:lvl w:ilvl="2">
      <w:start w:val="1"/>
      <w:numFmt w:val="decimal"/>
      <w:lvlText w:val="%1.%2.%3."/>
      <w:lvlJc w:val="left"/>
      <w:pPr>
        <w:tabs>
          <w:tab w:val="num" w:pos="-550"/>
        </w:tabs>
      </w:pPr>
    </w:lvl>
    <w:lvl w:ilvl="3">
      <w:start w:val="1"/>
      <w:numFmt w:val="decimal"/>
      <w:lvlText w:val="%1.%2.%3.%4."/>
      <w:lvlJc w:val="left"/>
      <w:pPr>
        <w:tabs>
          <w:tab w:val="num" w:pos="-550"/>
        </w:tabs>
      </w:pPr>
    </w:lvl>
    <w:lvl w:ilvl="4">
      <w:start w:val="1"/>
      <w:numFmt w:val="decimal"/>
      <w:lvlText w:val="%1.%2.%3.%4.%5."/>
      <w:lvlJc w:val="left"/>
      <w:pPr>
        <w:tabs>
          <w:tab w:val="num" w:pos="-190"/>
        </w:tabs>
      </w:pPr>
    </w:lvl>
    <w:lvl w:ilvl="5">
      <w:start w:val="1"/>
      <w:numFmt w:val="decimal"/>
      <w:lvlText w:val="%1.%2.%3.%4.%5.%6."/>
      <w:lvlJc w:val="left"/>
      <w:pPr>
        <w:tabs>
          <w:tab w:val="num" w:pos="-19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7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7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30"/>
        </w:tabs>
      </w:p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2"/>
    <w:multiLevelType w:val="multilevel"/>
    <w:tmpl w:val="00000012"/>
    <w:name w:val="WW8Num18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44"/>
    <w:multiLevelType w:val="singleLevel"/>
    <w:tmpl w:val="00000044"/>
    <w:name w:val="WW8Num10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</w:abstractNum>
  <w:abstractNum w:abstractNumId="4" w15:restartNumberingAfterBreak="0">
    <w:nsid w:val="00740A27"/>
    <w:multiLevelType w:val="multilevel"/>
    <w:tmpl w:val="0B76F7C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1F66202"/>
    <w:multiLevelType w:val="hybridMultilevel"/>
    <w:tmpl w:val="7938F84C"/>
    <w:lvl w:ilvl="0" w:tplc="2F1A66BC">
      <w:start w:val="1"/>
      <w:numFmt w:val="decimal"/>
      <w:lvlText w:val="%1)"/>
      <w:lvlJc w:val="left"/>
      <w:pPr>
        <w:tabs>
          <w:tab w:val="num" w:pos="1168"/>
        </w:tabs>
        <w:ind w:left="1168" w:hanging="600"/>
      </w:pPr>
      <w:rPr>
        <w:rFonts w:hint="default"/>
        <w:b w:val="0"/>
        <w:strike w:val="0"/>
        <w:sz w:val="22"/>
        <w:szCs w:val="22"/>
      </w:rPr>
    </w:lvl>
    <w:lvl w:ilvl="1" w:tplc="43F46018">
      <w:start w:val="1"/>
      <w:numFmt w:val="decimal"/>
      <w:lvlText w:val="%2)"/>
      <w:lvlJc w:val="left"/>
      <w:pPr>
        <w:tabs>
          <w:tab w:val="num" w:pos="-1052"/>
        </w:tabs>
        <w:ind w:left="-1052" w:hanging="360"/>
      </w:pPr>
      <w:rPr>
        <w:rFonts w:ascii="Arial" w:eastAsia="Times New Roman" w:hAnsi="Arial" w:cs="Arial"/>
        <w:b w:val="0"/>
        <w:bCs w:val="0"/>
        <w:i w:val="0"/>
        <w:iCs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748"/>
        </w:tabs>
        <w:ind w:left="748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68"/>
        </w:tabs>
        <w:ind w:left="146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88"/>
        </w:tabs>
        <w:ind w:left="218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908"/>
        </w:tabs>
        <w:ind w:left="2908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28"/>
        </w:tabs>
        <w:ind w:left="362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348"/>
        </w:tabs>
        <w:ind w:left="434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068"/>
        </w:tabs>
        <w:ind w:left="5068" w:hanging="180"/>
      </w:pPr>
    </w:lvl>
  </w:abstractNum>
  <w:abstractNum w:abstractNumId="6" w15:restartNumberingAfterBreak="0">
    <w:nsid w:val="03BB3BC3"/>
    <w:multiLevelType w:val="hybridMultilevel"/>
    <w:tmpl w:val="D1B468A0"/>
    <w:lvl w:ilvl="0" w:tplc="04150011">
      <w:start w:val="1"/>
      <w:numFmt w:val="decimal"/>
      <w:lvlText w:val="%1)"/>
      <w:lvlJc w:val="left"/>
      <w:pPr>
        <w:tabs>
          <w:tab w:val="num" w:pos="2566"/>
        </w:tabs>
        <w:ind w:left="2566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E120153E">
      <w:start w:val="1"/>
      <w:numFmt w:val="decimal"/>
      <w:lvlText w:val="%2)"/>
      <w:lvlJc w:val="left"/>
      <w:pPr>
        <w:tabs>
          <w:tab w:val="num" w:pos="1666"/>
        </w:tabs>
        <w:ind w:left="1666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FFF607BA">
      <w:start w:val="1"/>
      <w:numFmt w:val="lowerLetter"/>
      <w:lvlText w:val="%3)"/>
      <w:lvlJc w:val="left"/>
      <w:pPr>
        <w:ind w:left="2566" w:hanging="360"/>
      </w:pPr>
      <w:rPr>
        <w:rFonts w:hint="default"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3106"/>
        </w:tabs>
        <w:ind w:left="31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26"/>
        </w:tabs>
        <w:ind w:left="38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46"/>
        </w:tabs>
        <w:ind w:left="45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66"/>
        </w:tabs>
        <w:ind w:left="52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86"/>
        </w:tabs>
        <w:ind w:left="59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06"/>
        </w:tabs>
        <w:ind w:left="6706" w:hanging="180"/>
      </w:pPr>
    </w:lvl>
  </w:abstractNum>
  <w:abstractNum w:abstractNumId="7" w15:restartNumberingAfterBreak="0">
    <w:nsid w:val="051F2962"/>
    <w:multiLevelType w:val="multilevel"/>
    <w:tmpl w:val="B9AA39C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BE459FC"/>
    <w:multiLevelType w:val="hybridMultilevel"/>
    <w:tmpl w:val="0540DB0E"/>
    <w:lvl w:ilvl="0" w:tplc="267E1F9E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CD9241F"/>
    <w:multiLevelType w:val="hybridMultilevel"/>
    <w:tmpl w:val="F8CC465C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0DA8240D"/>
    <w:multiLevelType w:val="hybridMultilevel"/>
    <w:tmpl w:val="8FD091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DC570CC"/>
    <w:multiLevelType w:val="multilevel"/>
    <w:tmpl w:val="487E923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i w:val="0"/>
        <w:color w:val="00000A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86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306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746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466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906" w:hanging="360"/>
      </w:pPr>
      <w:rPr>
        <w:rFonts w:ascii="Noto Sans Symbols" w:hAnsi="Noto Sans Symbols" w:cs="Noto Sans Symbols" w:hint="default"/>
      </w:rPr>
    </w:lvl>
  </w:abstractNum>
  <w:abstractNum w:abstractNumId="12" w15:restartNumberingAfterBreak="0">
    <w:nsid w:val="0FE50879"/>
    <w:multiLevelType w:val="hybridMultilevel"/>
    <w:tmpl w:val="E7CAC4F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11DF3B9F"/>
    <w:multiLevelType w:val="hybridMultilevel"/>
    <w:tmpl w:val="4770294C"/>
    <w:lvl w:ilvl="0" w:tplc="99C6C0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5913F8"/>
    <w:multiLevelType w:val="hybridMultilevel"/>
    <w:tmpl w:val="6AA80E3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8090019" w:tentative="1">
      <w:start w:val="1"/>
      <w:numFmt w:val="lowerLetter"/>
      <w:lvlText w:val="%2."/>
      <w:lvlJc w:val="left"/>
      <w:pPr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 w15:restartNumberingAfterBreak="0">
    <w:nsid w:val="12DC4657"/>
    <w:multiLevelType w:val="hybridMultilevel"/>
    <w:tmpl w:val="53404D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3107562"/>
    <w:multiLevelType w:val="hybridMultilevel"/>
    <w:tmpl w:val="1696FF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4EB3B01"/>
    <w:multiLevelType w:val="multilevel"/>
    <w:tmpl w:val="9DB0EF66"/>
    <w:lvl w:ilvl="0">
      <w:start w:val="8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15691EA3"/>
    <w:multiLevelType w:val="hybridMultilevel"/>
    <w:tmpl w:val="378ED276"/>
    <w:lvl w:ilvl="0" w:tplc="B14C2DC6">
      <w:start w:val="1"/>
      <w:numFmt w:val="lowerLetter"/>
      <w:lvlText w:val="%1)"/>
      <w:lvlJc w:val="left"/>
      <w:pPr>
        <w:ind w:left="144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236C54"/>
    <w:multiLevelType w:val="multilevel"/>
    <w:tmpl w:val="E3A2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20" w15:restartNumberingAfterBreak="0">
    <w:nsid w:val="1AF44A7F"/>
    <w:multiLevelType w:val="hybridMultilevel"/>
    <w:tmpl w:val="7494F5C0"/>
    <w:lvl w:ilvl="0" w:tplc="04150017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1CC30FDA"/>
    <w:multiLevelType w:val="multilevel"/>
    <w:tmpl w:val="A6C2D1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DE13B7"/>
    <w:multiLevelType w:val="hybridMultilevel"/>
    <w:tmpl w:val="8C72921C"/>
    <w:lvl w:ilvl="0" w:tplc="BB4E3E24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23" w15:restartNumberingAfterBreak="0">
    <w:nsid w:val="21393AE1"/>
    <w:multiLevelType w:val="hybridMultilevel"/>
    <w:tmpl w:val="F79240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161FFB"/>
    <w:multiLevelType w:val="multilevel"/>
    <w:tmpl w:val="7FD8E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4882FB1"/>
    <w:multiLevelType w:val="hybridMultilevel"/>
    <w:tmpl w:val="BE0423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5432B96"/>
    <w:multiLevelType w:val="hybridMultilevel"/>
    <w:tmpl w:val="C7A0D0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8916AD"/>
    <w:multiLevelType w:val="hybridMultilevel"/>
    <w:tmpl w:val="2C10B8BE"/>
    <w:lvl w:ilvl="0" w:tplc="F9888206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396198"/>
    <w:multiLevelType w:val="multilevel"/>
    <w:tmpl w:val="8C9258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0C1D3E"/>
    <w:multiLevelType w:val="hybridMultilevel"/>
    <w:tmpl w:val="F60E0EDC"/>
    <w:lvl w:ilvl="0" w:tplc="7D76B1D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37285E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2" w:tplc="ED44F202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5C0ACA"/>
    <w:multiLevelType w:val="hybridMultilevel"/>
    <w:tmpl w:val="3EA0DB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23C65F5"/>
    <w:multiLevelType w:val="multilevel"/>
    <w:tmpl w:val="88360770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572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425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505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25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945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665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385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105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32" w15:restartNumberingAfterBreak="0">
    <w:nsid w:val="32871B87"/>
    <w:multiLevelType w:val="hybridMultilevel"/>
    <w:tmpl w:val="49BC2184"/>
    <w:lvl w:ilvl="0" w:tplc="3814D528">
      <w:start w:val="1"/>
      <w:numFmt w:val="decimal"/>
      <w:lvlText w:val="ZAŁĄCZNIK nr %1."/>
      <w:lvlJc w:val="left"/>
      <w:pPr>
        <w:tabs>
          <w:tab w:val="num" w:pos="4755"/>
        </w:tabs>
        <w:ind w:left="4755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535D5C"/>
    <w:multiLevelType w:val="hybridMultilevel"/>
    <w:tmpl w:val="45DC7D96"/>
    <w:lvl w:ilvl="0" w:tplc="6BBC9748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2CE180">
      <w:start w:val="3"/>
      <w:numFmt w:val="decimal"/>
      <w:lvlText w:val="ZAŁĄCZNIK nr %3 do SIWZ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F122BC"/>
    <w:multiLevelType w:val="hybridMultilevel"/>
    <w:tmpl w:val="A90CE68E"/>
    <w:lvl w:ilvl="0" w:tplc="93AE28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5" w15:restartNumberingAfterBreak="0">
    <w:nsid w:val="39314AA8"/>
    <w:multiLevelType w:val="hybridMultilevel"/>
    <w:tmpl w:val="00B8D3BA"/>
    <w:lvl w:ilvl="0" w:tplc="A3DA64CC">
      <w:start w:val="1"/>
      <w:numFmt w:val="upperRoman"/>
      <w:lvlText w:val="Rozdział %1."/>
      <w:lvlJc w:val="left"/>
      <w:pPr>
        <w:tabs>
          <w:tab w:val="num" w:pos="5039"/>
        </w:tabs>
        <w:ind w:left="5039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D7E0DF4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b w:val="0"/>
        <w:i w:val="0"/>
        <w:i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4B0D06"/>
    <w:multiLevelType w:val="hybridMultilevel"/>
    <w:tmpl w:val="A9C8C8B0"/>
    <w:lvl w:ilvl="0" w:tplc="C0D2B65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BEE4D83"/>
    <w:multiLevelType w:val="hybridMultilevel"/>
    <w:tmpl w:val="C4128E42"/>
    <w:lvl w:ilvl="0" w:tplc="E58845F8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EE0DA2"/>
    <w:multiLevelType w:val="multilevel"/>
    <w:tmpl w:val="5DBEB8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48710F"/>
    <w:multiLevelType w:val="multilevel"/>
    <w:tmpl w:val="141A83E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4117622C"/>
    <w:multiLevelType w:val="hybridMultilevel"/>
    <w:tmpl w:val="058C32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20E5152"/>
    <w:multiLevelType w:val="hybridMultilevel"/>
    <w:tmpl w:val="E078EE2C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2" w15:restartNumberingAfterBreak="0">
    <w:nsid w:val="421E3CFE"/>
    <w:multiLevelType w:val="multilevel"/>
    <w:tmpl w:val="17547764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572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85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505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25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945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665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385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105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43" w15:restartNumberingAfterBreak="0">
    <w:nsid w:val="44275682"/>
    <w:multiLevelType w:val="multilevel"/>
    <w:tmpl w:val="20BC464A"/>
    <w:lvl w:ilvl="0">
      <w:start w:val="1"/>
      <w:numFmt w:val="bullet"/>
      <w:lvlText w:val="−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color w:val="00000A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8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40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40" w:hanging="360"/>
      </w:pPr>
      <w:rPr>
        <w:rFonts w:ascii="Noto Sans Symbols" w:hAnsi="Noto Sans Symbols" w:cs="Noto Sans Symbols" w:hint="default"/>
      </w:rPr>
    </w:lvl>
  </w:abstractNum>
  <w:abstractNum w:abstractNumId="44" w15:restartNumberingAfterBreak="0">
    <w:nsid w:val="476D6703"/>
    <w:multiLevelType w:val="multilevel"/>
    <w:tmpl w:val="B9AC7216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4AD3570D"/>
    <w:multiLevelType w:val="hybridMultilevel"/>
    <w:tmpl w:val="A648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1235E2"/>
    <w:multiLevelType w:val="multilevel"/>
    <w:tmpl w:val="C56C3310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47" w15:restartNumberingAfterBreak="0">
    <w:nsid w:val="4CA76188"/>
    <w:multiLevelType w:val="multilevel"/>
    <w:tmpl w:val="C0C82C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F77913"/>
    <w:multiLevelType w:val="hybridMultilevel"/>
    <w:tmpl w:val="76FAB67A"/>
    <w:name w:val="WW8Num22325"/>
    <w:lvl w:ilvl="0" w:tplc="C9728F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D3504020">
      <w:start w:val="1"/>
      <w:numFmt w:val="lowerLetter"/>
      <w:lvlText w:val="%2)"/>
      <w:lvlJc w:val="left"/>
      <w:pPr>
        <w:tabs>
          <w:tab w:val="num" w:pos="1440"/>
        </w:tabs>
        <w:ind w:left="1307" w:hanging="227"/>
      </w:pPr>
      <w:rPr>
        <w:rFonts w:hint="default"/>
        <w:b w:val="0"/>
        <w:bCs w:val="0"/>
        <w:i w:val="0"/>
        <w:iCs w:val="0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0B90B2E"/>
    <w:multiLevelType w:val="hybridMultilevel"/>
    <w:tmpl w:val="7A988FD6"/>
    <w:lvl w:ilvl="0" w:tplc="9180430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E12015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FFF607BA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93F0760"/>
    <w:multiLevelType w:val="hybridMultilevel"/>
    <w:tmpl w:val="56CC245C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1" w15:restartNumberingAfterBreak="0">
    <w:nsid w:val="5A6340B5"/>
    <w:multiLevelType w:val="hybridMultilevel"/>
    <w:tmpl w:val="5134C8B2"/>
    <w:lvl w:ilvl="0" w:tplc="0BA88B00">
      <w:start w:val="1"/>
      <w:numFmt w:val="decimal"/>
      <w:lvlText w:val="%1."/>
      <w:lvlJc w:val="left"/>
      <w:pPr>
        <w:tabs>
          <w:tab w:val="num" w:pos="1497"/>
        </w:tabs>
        <w:ind w:left="1497" w:hanging="363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52" w15:restartNumberingAfterBreak="0">
    <w:nsid w:val="5C347054"/>
    <w:multiLevelType w:val="hybridMultilevel"/>
    <w:tmpl w:val="43FED7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607BA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  <w:sz w:val="22"/>
        <w:szCs w:val="22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2372967"/>
    <w:multiLevelType w:val="hybridMultilevel"/>
    <w:tmpl w:val="24ECB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25F2561"/>
    <w:multiLevelType w:val="hybridMultilevel"/>
    <w:tmpl w:val="CC94F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00617E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6" w15:restartNumberingAfterBreak="0">
    <w:nsid w:val="67417CE9"/>
    <w:multiLevelType w:val="hybridMultilevel"/>
    <w:tmpl w:val="9F2843C2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8090019" w:tentative="1">
      <w:start w:val="1"/>
      <w:numFmt w:val="lowerLetter"/>
      <w:lvlText w:val="%2."/>
      <w:lvlJc w:val="left"/>
      <w:pPr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7" w15:restartNumberingAfterBreak="0">
    <w:nsid w:val="6A923191"/>
    <w:multiLevelType w:val="hybridMultilevel"/>
    <w:tmpl w:val="3F2ABA62"/>
    <w:lvl w:ilvl="0" w:tplc="E9483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</w:rPr>
    </w:lvl>
    <w:lvl w:ilvl="1" w:tplc="0415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DF5134E"/>
    <w:multiLevelType w:val="hybridMultilevel"/>
    <w:tmpl w:val="932EB4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F22340F"/>
    <w:multiLevelType w:val="hybridMultilevel"/>
    <w:tmpl w:val="1696FF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1" w15:restartNumberingAfterBreak="0">
    <w:nsid w:val="7AFD1212"/>
    <w:multiLevelType w:val="multilevel"/>
    <w:tmpl w:val="D7C67E96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572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85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505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25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945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665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385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105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62" w15:restartNumberingAfterBreak="0">
    <w:nsid w:val="7FF76C84"/>
    <w:multiLevelType w:val="hybridMultilevel"/>
    <w:tmpl w:val="3A3C751C"/>
    <w:lvl w:ilvl="0" w:tplc="B088011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AA5D3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0"/>
        <w:szCs w:val="2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306553">
    <w:abstractNumId w:val="16"/>
  </w:num>
  <w:num w:numId="2" w16cid:durableId="477453861">
    <w:abstractNumId w:val="36"/>
  </w:num>
  <w:num w:numId="3" w16cid:durableId="687878814">
    <w:abstractNumId w:val="29"/>
  </w:num>
  <w:num w:numId="4" w16cid:durableId="1516191099">
    <w:abstractNumId w:val="5"/>
  </w:num>
  <w:num w:numId="5" w16cid:durableId="1536307133">
    <w:abstractNumId w:val="32"/>
  </w:num>
  <w:num w:numId="6" w16cid:durableId="98569792">
    <w:abstractNumId w:val="33"/>
  </w:num>
  <w:num w:numId="7" w16cid:durableId="1740326750">
    <w:abstractNumId w:val="35"/>
  </w:num>
  <w:num w:numId="8" w16cid:durableId="1905098334">
    <w:abstractNumId w:val="57"/>
  </w:num>
  <w:num w:numId="9" w16cid:durableId="274797600">
    <w:abstractNumId w:val="34"/>
  </w:num>
  <w:num w:numId="10" w16cid:durableId="1748768206">
    <w:abstractNumId w:val="49"/>
  </w:num>
  <w:num w:numId="11" w16cid:durableId="268633152">
    <w:abstractNumId w:val="24"/>
  </w:num>
  <w:num w:numId="12" w16cid:durableId="1686252198">
    <w:abstractNumId w:val="26"/>
  </w:num>
  <w:num w:numId="13" w16cid:durableId="975257113">
    <w:abstractNumId w:val="37"/>
  </w:num>
  <w:num w:numId="14" w16cid:durableId="2032295597">
    <w:abstractNumId w:val="13"/>
  </w:num>
  <w:num w:numId="15" w16cid:durableId="1040472004">
    <w:abstractNumId w:val="40"/>
  </w:num>
  <w:num w:numId="16" w16cid:durableId="1966350542">
    <w:abstractNumId w:val="23"/>
  </w:num>
  <w:num w:numId="17" w16cid:durableId="1308783541">
    <w:abstractNumId w:val="15"/>
  </w:num>
  <w:num w:numId="18" w16cid:durableId="429817846">
    <w:abstractNumId w:val="25"/>
  </w:num>
  <w:num w:numId="19" w16cid:durableId="1230767205">
    <w:abstractNumId w:val="58"/>
  </w:num>
  <w:num w:numId="20" w16cid:durableId="121389149">
    <w:abstractNumId w:val="50"/>
  </w:num>
  <w:num w:numId="21" w16cid:durableId="1430194916">
    <w:abstractNumId w:val="9"/>
  </w:num>
  <w:num w:numId="22" w16cid:durableId="516818605">
    <w:abstractNumId w:val="20"/>
  </w:num>
  <w:num w:numId="23" w16cid:durableId="468325113">
    <w:abstractNumId w:val="7"/>
  </w:num>
  <w:num w:numId="24" w16cid:durableId="10839739">
    <w:abstractNumId w:val="4"/>
  </w:num>
  <w:num w:numId="25" w16cid:durableId="584337613">
    <w:abstractNumId w:val="44"/>
  </w:num>
  <w:num w:numId="26" w16cid:durableId="1972203373">
    <w:abstractNumId w:val="12"/>
  </w:num>
  <w:num w:numId="27" w16cid:durableId="1923492071">
    <w:abstractNumId w:val="18"/>
  </w:num>
  <w:num w:numId="28" w16cid:durableId="935985263">
    <w:abstractNumId w:val="6"/>
  </w:num>
  <w:num w:numId="29" w16cid:durableId="1027411324">
    <w:abstractNumId w:val="51"/>
  </w:num>
  <w:num w:numId="30" w16cid:durableId="1583954096">
    <w:abstractNumId w:val="6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026491228">
    <w:abstractNumId w:val="55"/>
  </w:num>
  <w:num w:numId="32" w16cid:durableId="396975236">
    <w:abstractNumId w:val="19"/>
  </w:num>
  <w:num w:numId="33" w16cid:durableId="915748693">
    <w:abstractNumId w:val="22"/>
  </w:num>
  <w:num w:numId="34" w16cid:durableId="1165123713">
    <w:abstractNumId w:val="62"/>
  </w:num>
  <w:num w:numId="35" w16cid:durableId="222066045">
    <w:abstractNumId w:val="8"/>
  </w:num>
  <w:num w:numId="36" w16cid:durableId="1491553352">
    <w:abstractNumId w:val="45"/>
  </w:num>
  <w:num w:numId="37" w16cid:durableId="766121994">
    <w:abstractNumId w:val="27"/>
  </w:num>
  <w:num w:numId="38" w16cid:durableId="60642396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73414484">
    <w:abstractNumId w:val="53"/>
  </w:num>
  <w:num w:numId="40" w16cid:durableId="958340823">
    <w:abstractNumId w:val="59"/>
  </w:num>
  <w:num w:numId="41" w16cid:durableId="404110336">
    <w:abstractNumId w:val="52"/>
  </w:num>
  <w:num w:numId="42" w16cid:durableId="557129182">
    <w:abstractNumId w:val="42"/>
  </w:num>
  <w:num w:numId="43" w16cid:durableId="59326659">
    <w:abstractNumId w:val="43"/>
  </w:num>
  <w:num w:numId="44" w16cid:durableId="1300384052">
    <w:abstractNumId w:val="31"/>
  </w:num>
  <w:num w:numId="45" w16cid:durableId="2093502777">
    <w:abstractNumId w:val="39"/>
  </w:num>
  <w:num w:numId="46" w16cid:durableId="1769691967">
    <w:abstractNumId w:val="11"/>
  </w:num>
  <w:num w:numId="47" w16cid:durableId="1449541380">
    <w:abstractNumId w:val="46"/>
  </w:num>
  <w:num w:numId="48" w16cid:durableId="16735547">
    <w:abstractNumId w:val="61"/>
  </w:num>
  <w:num w:numId="49" w16cid:durableId="960184166">
    <w:abstractNumId w:val="17"/>
  </w:num>
  <w:num w:numId="50" w16cid:durableId="90132445">
    <w:abstractNumId w:val="30"/>
  </w:num>
  <w:num w:numId="51" w16cid:durableId="1750811596">
    <w:abstractNumId w:val="10"/>
  </w:num>
  <w:num w:numId="52" w16cid:durableId="1758821479">
    <w:abstractNumId w:val="28"/>
  </w:num>
  <w:num w:numId="53" w16cid:durableId="445125716">
    <w:abstractNumId w:val="47"/>
  </w:num>
  <w:num w:numId="54" w16cid:durableId="436562569">
    <w:abstractNumId w:val="21"/>
  </w:num>
  <w:num w:numId="55" w16cid:durableId="1134518224">
    <w:abstractNumId w:val="38"/>
  </w:num>
  <w:num w:numId="56" w16cid:durableId="2068064200">
    <w:abstractNumId w:val="41"/>
  </w:num>
  <w:num w:numId="57" w16cid:durableId="264197125">
    <w:abstractNumId w:val="14"/>
  </w:num>
  <w:num w:numId="58" w16cid:durableId="1879581743">
    <w:abstractNumId w:val="5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oNotTrackFormatting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wMTAzMbIwsDAyMDFW0lEKTi0uzszPAykwqwUAbERUcSwAAAA="/>
    <w:docVar w:name="LE_Links" w:val="{80591FE5-1DEC-4625-B5D6-83F7873059CF}"/>
  </w:docVars>
  <w:rsids>
    <w:rsidRoot w:val="00A17903"/>
    <w:rsid w:val="000011DC"/>
    <w:rsid w:val="0000141B"/>
    <w:rsid w:val="00001D4F"/>
    <w:rsid w:val="000027BC"/>
    <w:rsid w:val="00003B78"/>
    <w:rsid w:val="00004373"/>
    <w:rsid w:val="00005B8A"/>
    <w:rsid w:val="000060D4"/>
    <w:rsid w:val="000063CA"/>
    <w:rsid w:val="00006F77"/>
    <w:rsid w:val="00007350"/>
    <w:rsid w:val="00007FC4"/>
    <w:rsid w:val="00010329"/>
    <w:rsid w:val="00010AB1"/>
    <w:rsid w:val="00011553"/>
    <w:rsid w:val="000135B5"/>
    <w:rsid w:val="000138D4"/>
    <w:rsid w:val="00013FBD"/>
    <w:rsid w:val="0001498A"/>
    <w:rsid w:val="000152C7"/>
    <w:rsid w:val="000153C0"/>
    <w:rsid w:val="0001630C"/>
    <w:rsid w:val="000173CD"/>
    <w:rsid w:val="00017F53"/>
    <w:rsid w:val="00020504"/>
    <w:rsid w:val="00020658"/>
    <w:rsid w:val="00020AE9"/>
    <w:rsid w:val="00020DFB"/>
    <w:rsid w:val="00021172"/>
    <w:rsid w:val="000218A3"/>
    <w:rsid w:val="00021B47"/>
    <w:rsid w:val="000228DE"/>
    <w:rsid w:val="00022921"/>
    <w:rsid w:val="00023292"/>
    <w:rsid w:val="00024344"/>
    <w:rsid w:val="00024361"/>
    <w:rsid w:val="00024401"/>
    <w:rsid w:val="000269E3"/>
    <w:rsid w:val="00026B76"/>
    <w:rsid w:val="00026E64"/>
    <w:rsid w:val="00026F75"/>
    <w:rsid w:val="000324E4"/>
    <w:rsid w:val="000326BC"/>
    <w:rsid w:val="00032711"/>
    <w:rsid w:val="000332B4"/>
    <w:rsid w:val="00033E55"/>
    <w:rsid w:val="000340C0"/>
    <w:rsid w:val="000348BF"/>
    <w:rsid w:val="00034CC6"/>
    <w:rsid w:val="00035ABC"/>
    <w:rsid w:val="0003615C"/>
    <w:rsid w:val="000374AA"/>
    <w:rsid w:val="0003754A"/>
    <w:rsid w:val="00037E10"/>
    <w:rsid w:val="00040727"/>
    <w:rsid w:val="00040DC2"/>
    <w:rsid w:val="00042238"/>
    <w:rsid w:val="00042293"/>
    <w:rsid w:val="00042765"/>
    <w:rsid w:val="00044ABC"/>
    <w:rsid w:val="00044FBD"/>
    <w:rsid w:val="000455AC"/>
    <w:rsid w:val="00045B2F"/>
    <w:rsid w:val="00047990"/>
    <w:rsid w:val="000506D6"/>
    <w:rsid w:val="000512A6"/>
    <w:rsid w:val="00051803"/>
    <w:rsid w:val="00051AFB"/>
    <w:rsid w:val="000521CB"/>
    <w:rsid w:val="00052896"/>
    <w:rsid w:val="00053261"/>
    <w:rsid w:val="000534DE"/>
    <w:rsid w:val="000537BB"/>
    <w:rsid w:val="00056EAE"/>
    <w:rsid w:val="00057D44"/>
    <w:rsid w:val="00061D65"/>
    <w:rsid w:val="00062036"/>
    <w:rsid w:val="00062886"/>
    <w:rsid w:val="00062D93"/>
    <w:rsid w:val="00063FAF"/>
    <w:rsid w:val="00064BF7"/>
    <w:rsid w:val="0006527C"/>
    <w:rsid w:val="00070E3B"/>
    <w:rsid w:val="0007195A"/>
    <w:rsid w:val="00073345"/>
    <w:rsid w:val="000749B9"/>
    <w:rsid w:val="000756A2"/>
    <w:rsid w:val="000757DC"/>
    <w:rsid w:val="00076AFB"/>
    <w:rsid w:val="00076EEB"/>
    <w:rsid w:val="00080102"/>
    <w:rsid w:val="00080A07"/>
    <w:rsid w:val="000820BD"/>
    <w:rsid w:val="00082742"/>
    <w:rsid w:val="00082BDB"/>
    <w:rsid w:val="00083388"/>
    <w:rsid w:val="00083CAB"/>
    <w:rsid w:val="00083D01"/>
    <w:rsid w:val="00084269"/>
    <w:rsid w:val="0008552B"/>
    <w:rsid w:val="00086EB0"/>
    <w:rsid w:val="00086F11"/>
    <w:rsid w:val="00090957"/>
    <w:rsid w:val="000940BD"/>
    <w:rsid w:val="00096894"/>
    <w:rsid w:val="00097643"/>
    <w:rsid w:val="000A0185"/>
    <w:rsid w:val="000A046C"/>
    <w:rsid w:val="000A1490"/>
    <w:rsid w:val="000A1722"/>
    <w:rsid w:val="000A1E9F"/>
    <w:rsid w:val="000A2A70"/>
    <w:rsid w:val="000A3D06"/>
    <w:rsid w:val="000A4C9E"/>
    <w:rsid w:val="000A4F67"/>
    <w:rsid w:val="000A5481"/>
    <w:rsid w:val="000A54C4"/>
    <w:rsid w:val="000A5D65"/>
    <w:rsid w:val="000A5E38"/>
    <w:rsid w:val="000A6801"/>
    <w:rsid w:val="000A7DB3"/>
    <w:rsid w:val="000A7DC4"/>
    <w:rsid w:val="000B0166"/>
    <w:rsid w:val="000B0D72"/>
    <w:rsid w:val="000B1945"/>
    <w:rsid w:val="000B22AB"/>
    <w:rsid w:val="000B2418"/>
    <w:rsid w:val="000B353C"/>
    <w:rsid w:val="000B3B97"/>
    <w:rsid w:val="000B41E7"/>
    <w:rsid w:val="000B4794"/>
    <w:rsid w:val="000B4E6D"/>
    <w:rsid w:val="000B53FE"/>
    <w:rsid w:val="000B581F"/>
    <w:rsid w:val="000B5C05"/>
    <w:rsid w:val="000B63C0"/>
    <w:rsid w:val="000B6EBE"/>
    <w:rsid w:val="000B7545"/>
    <w:rsid w:val="000C281B"/>
    <w:rsid w:val="000C2897"/>
    <w:rsid w:val="000C34D7"/>
    <w:rsid w:val="000C434C"/>
    <w:rsid w:val="000C4680"/>
    <w:rsid w:val="000C4B2B"/>
    <w:rsid w:val="000C4F94"/>
    <w:rsid w:val="000C515E"/>
    <w:rsid w:val="000C5575"/>
    <w:rsid w:val="000C5938"/>
    <w:rsid w:val="000C5C28"/>
    <w:rsid w:val="000C64D4"/>
    <w:rsid w:val="000C65D7"/>
    <w:rsid w:val="000C67A8"/>
    <w:rsid w:val="000C69CD"/>
    <w:rsid w:val="000D0174"/>
    <w:rsid w:val="000D08ED"/>
    <w:rsid w:val="000D0AB3"/>
    <w:rsid w:val="000D23DB"/>
    <w:rsid w:val="000D2663"/>
    <w:rsid w:val="000D2849"/>
    <w:rsid w:val="000D4497"/>
    <w:rsid w:val="000D490A"/>
    <w:rsid w:val="000D674E"/>
    <w:rsid w:val="000D6A9C"/>
    <w:rsid w:val="000D6C63"/>
    <w:rsid w:val="000D6FDD"/>
    <w:rsid w:val="000D726F"/>
    <w:rsid w:val="000D7A8A"/>
    <w:rsid w:val="000E04EF"/>
    <w:rsid w:val="000E164F"/>
    <w:rsid w:val="000E1955"/>
    <w:rsid w:val="000E1EEB"/>
    <w:rsid w:val="000E3929"/>
    <w:rsid w:val="000E4B0A"/>
    <w:rsid w:val="000E4F96"/>
    <w:rsid w:val="000E54C5"/>
    <w:rsid w:val="000E5968"/>
    <w:rsid w:val="000E6676"/>
    <w:rsid w:val="000E74F7"/>
    <w:rsid w:val="000E77BF"/>
    <w:rsid w:val="000F00C4"/>
    <w:rsid w:val="000F1D04"/>
    <w:rsid w:val="000F3E2D"/>
    <w:rsid w:val="000F3F25"/>
    <w:rsid w:val="000F4796"/>
    <w:rsid w:val="000F47C1"/>
    <w:rsid w:val="000F499F"/>
    <w:rsid w:val="000F5886"/>
    <w:rsid w:val="000F62D5"/>
    <w:rsid w:val="000F6D9B"/>
    <w:rsid w:val="00100259"/>
    <w:rsid w:val="0010026B"/>
    <w:rsid w:val="00100F23"/>
    <w:rsid w:val="001015A4"/>
    <w:rsid w:val="00101732"/>
    <w:rsid w:val="00103207"/>
    <w:rsid w:val="00105857"/>
    <w:rsid w:val="00106EAC"/>
    <w:rsid w:val="00107319"/>
    <w:rsid w:val="00107394"/>
    <w:rsid w:val="001102BA"/>
    <w:rsid w:val="00110505"/>
    <w:rsid w:val="0011328C"/>
    <w:rsid w:val="001135B6"/>
    <w:rsid w:val="00113E0E"/>
    <w:rsid w:val="0011462B"/>
    <w:rsid w:val="00114FBB"/>
    <w:rsid w:val="00116374"/>
    <w:rsid w:val="00117442"/>
    <w:rsid w:val="001203C9"/>
    <w:rsid w:val="00120814"/>
    <w:rsid w:val="00120D05"/>
    <w:rsid w:val="00126E5F"/>
    <w:rsid w:val="001270E8"/>
    <w:rsid w:val="00127163"/>
    <w:rsid w:val="00127A32"/>
    <w:rsid w:val="001332A8"/>
    <w:rsid w:val="00134DA9"/>
    <w:rsid w:val="00135345"/>
    <w:rsid w:val="00136607"/>
    <w:rsid w:val="00136FE8"/>
    <w:rsid w:val="00137649"/>
    <w:rsid w:val="001404AC"/>
    <w:rsid w:val="00140D5D"/>
    <w:rsid w:val="00141E40"/>
    <w:rsid w:val="00142D44"/>
    <w:rsid w:val="00143EF2"/>
    <w:rsid w:val="00144471"/>
    <w:rsid w:val="001446FC"/>
    <w:rsid w:val="00144C82"/>
    <w:rsid w:val="00144D21"/>
    <w:rsid w:val="001453B8"/>
    <w:rsid w:val="0014675C"/>
    <w:rsid w:val="0014696E"/>
    <w:rsid w:val="00146BBF"/>
    <w:rsid w:val="00146E08"/>
    <w:rsid w:val="001516F5"/>
    <w:rsid w:val="00151DC7"/>
    <w:rsid w:val="0015240B"/>
    <w:rsid w:val="00152F88"/>
    <w:rsid w:val="00153A73"/>
    <w:rsid w:val="00153BA0"/>
    <w:rsid w:val="00154054"/>
    <w:rsid w:val="001545A1"/>
    <w:rsid w:val="0015498B"/>
    <w:rsid w:val="0015528A"/>
    <w:rsid w:val="00155E4D"/>
    <w:rsid w:val="00156103"/>
    <w:rsid w:val="00157BC9"/>
    <w:rsid w:val="00157BE1"/>
    <w:rsid w:val="001605C0"/>
    <w:rsid w:val="0016146E"/>
    <w:rsid w:val="0016199D"/>
    <w:rsid w:val="00161C84"/>
    <w:rsid w:val="00162545"/>
    <w:rsid w:val="0016254B"/>
    <w:rsid w:val="001630BA"/>
    <w:rsid w:val="00163968"/>
    <w:rsid w:val="001640FE"/>
    <w:rsid w:val="00164544"/>
    <w:rsid w:val="00164BF6"/>
    <w:rsid w:val="00165A1E"/>
    <w:rsid w:val="00165AAB"/>
    <w:rsid w:val="0016617E"/>
    <w:rsid w:val="001667BA"/>
    <w:rsid w:val="00167612"/>
    <w:rsid w:val="0017094A"/>
    <w:rsid w:val="0017099B"/>
    <w:rsid w:val="001712B0"/>
    <w:rsid w:val="00171653"/>
    <w:rsid w:val="001717A2"/>
    <w:rsid w:val="00171AB3"/>
    <w:rsid w:val="00172009"/>
    <w:rsid w:val="0017202F"/>
    <w:rsid w:val="00172639"/>
    <w:rsid w:val="00172DE6"/>
    <w:rsid w:val="00177731"/>
    <w:rsid w:val="00177DAE"/>
    <w:rsid w:val="00180045"/>
    <w:rsid w:val="00181D69"/>
    <w:rsid w:val="00182C86"/>
    <w:rsid w:val="00183D31"/>
    <w:rsid w:val="001853CD"/>
    <w:rsid w:val="00190080"/>
    <w:rsid w:val="00190E19"/>
    <w:rsid w:val="001925B6"/>
    <w:rsid w:val="001930CC"/>
    <w:rsid w:val="00193EB3"/>
    <w:rsid w:val="001942A0"/>
    <w:rsid w:val="00197016"/>
    <w:rsid w:val="00197FCD"/>
    <w:rsid w:val="001A17A3"/>
    <w:rsid w:val="001A18CF"/>
    <w:rsid w:val="001A2A50"/>
    <w:rsid w:val="001A3B16"/>
    <w:rsid w:val="001A5E40"/>
    <w:rsid w:val="001A72DD"/>
    <w:rsid w:val="001A7A34"/>
    <w:rsid w:val="001A7CD1"/>
    <w:rsid w:val="001B03CB"/>
    <w:rsid w:val="001B19F3"/>
    <w:rsid w:val="001B25E5"/>
    <w:rsid w:val="001B2C2C"/>
    <w:rsid w:val="001B30B3"/>
    <w:rsid w:val="001B37A4"/>
    <w:rsid w:val="001B39E3"/>
    <w:rsid w:val="001B4575"/>
    <w:rsid w:val="001B56D4"/>
    <w:rsid w:val="001B7E86"/>
    <w:rsid w:val="001B7F08"/>
    <w:rsid w:val="001B7F34"/>
    <w:rsid w:val="001C1B14"/>
    <w:rsid w:val="001C1DD2"/>
    <w:rsid w:val="001C226D"/>
    <w:rsid w:val="001C272D"/>
    <w:rsid w:val="001C27F0"/>
    <w:rsid w:val="001C37E2"/>
    <w:rsid w:val="001C416B"/>
    <w:rsid w:val="001C597D"/>
    <w:rsid w:val="001D0228"/>
    <w:rsid w:val="001D095B"/>
    <w:rsid w:val="001D0AF9"/>
    <w:rsid w:val="001D0DB3"/>
    <w:rsid w:val="001D13D9"/>
    <w:rsid w:val="001D1C60"/>
    <w:rsid w:val="001D3100"/>
    <w:rsid w:val="001D3574"/>
    <w:rsid w:val="001D3757"/>
    <w:rsid w:val="001D4C1A"/>
    <w:rsid w:val="001D5081"/>
    <w:rsid w:val="001D5103"/>
    <w:rsid w:val="001D5383"/>
    <w:rsid w:val="001D6688"/>
    <w:rsid w:val="001D6835"/>
    <w:rsid w:val="001D7E84"/>
    <w:rsid w:val="001E068D"/>
    <w:rsid w:val="001E1322"/>
    <w:rsid w:val="001E1C24"/>
    <w:rsid w:val="001E23AD"/>
    <w:rsid w:val="001E2929"/>
    <w:rsid w:val="001E2945"/>
    <w:rsid w:val="001E2C53"/>
    <w:rsid w:val="001E2E68"/>
    <w:rsid w:val="001E3F2A"/>
    <w:rsid w:val="001E4186"/>
    <w:rsid w:val="001E48E9"/>
    <w:rsid w:val="001E4A90"/>
    <w:rsid w:val="001E4FB6"/>
    <w:rsid w:val="001E540C"/>
    <w:rsid w:val="001E56A3"/>
    <w:rsid w:val="001E66E6"/>
    <w:rsid w:val="001E6858"/>
    <w:rsid w:val="001E75AA"/>
    <w:rsid w:val="001E7999"/>
    <w:rsid w:val="001F0086"/>
    <w:rsid w:val="001F0921"/>
    <w:rsid w:val="001F17AB"/>
    <w:rsid w:val="001F1B59"/>
    <w:rsid w:val="001F28FE"/>
    <w:rsid w:val="001F2D77"/>
    <w:rsid w:val="001F2F99"/>
    <w:rsid w:val="001F30E7"/>
    <w:rsid w:val="001F493B"/>
    <w:rsid w:val="001F505C"/>
    <w:rsid w:val="001F555B"/>
    <w:rsid w:val="001F5C4F"/>
    <w:rsid w:val="001F5D39"/>
    <w:rsid w:val="001F5F4D"/>
    <w:rsid w:val="001F612F"/>
    <w:rsid w:val="001F69AD"/>
    <w:rsid w:val="001F737C"/>
    <w:rsid w:val="001F7575"/>
    <w:rsid w:val="001F77F0"/>
    <w:rsid w:val="00201B37"/>
    <w:rsid w:val="002025D7"/>
    <w:rsid w:val="00202C4F"/>
    <w:rsid w:val="0020300A"/>
    <w:rsid w:val="002034AD"/>
    <w:rsid w:val="00204132"/>
    <w:rsid w:val="0020557A"/>
    <w:rsid w:val="0020660E"/>
    <w:rsid w:val="00207F25"/>
    <w:rsid w:val="0021007C"/>
    <w:rsid w:val="00210496"/>
    <w:rsid w:val="00212906"/>
    <w:rsid w:val="002130A3"/>
    <w:rsid w:val="00215C33"/>
    <w:rsid w:val="00220837"/>
    <w:rsid w:val="002213A4"/>
    <w:rsid w:val="0022187E"/>
    <w:rsid w:val="00222586"/>
    <w:rsid w:val="00222B62"/>
    <w:rsid w:val="002233D6"/>
    <w:rsid w:val="00223A1F"/>
    <w:rsid w:val="00223B33"/>
    <w:rsid w:val="00224075"/>
    <w:rsid w:val="0022460B"/>
    <w:rsid w:val="00224BC4"/>
    <w:rsid w:val="00225109"/>
    <w:rsid w:val="002254AD"/>
    <w:rsid w:val="002257CF"/>
    <w:rsid w:val="00227DB8"/>
    <w:rsid w:val="002302BE"/>
    <w:rsid w:val="00230666"/>
    <w:rsid w:val="00231186"/>
    <w:rsid w:val="00231914"/>
    <w:rsid w:val="00231936"/>
    <w:rsid w:val="002321EB"/>
    <w:rsid w:val="0023254B"/>
    <w:rsid w:val="00232945"/>
    <w:rsid w:val="00233055"/>
    <w:rsid w:val="00233A17"/>
    <w:rsid w:val="00234DE6"/>
    <w:rsid w:val="00234F94"/>
    <w:rsid w:val="00235698"/>
    <w:rsid w:val="00237092"/>
    <w:rsid w:val="00237A02"/>
    <w:rsid w:val="00237ACD"/>
    <w:rsid w:val="00237C05"/>
    <w:rsid w:val="0024069E"/>
    <w:rsid w:val="00240D24"/>
    <w:rsid w:val="002417C0"/>
    <w:rsid w:val="00241B13"/>
    <w:rsid w:val="00241CB2"/>
    <w:rsid w:val="00242045"/>
    <w:rsid w:val="00242B9F"/>
    <w:rsid w:val="0024305F"/>
    <w:rsid w:val="0024318C"/>
    <w:rsid w:val="002437A5"/>
    <w:rsid w:val="00243AFC"/>
    <w:rsid w:val="002449C7"/>
    <w:rsid w:val="00244BC9"/>
    <w:rsid w:val="00244FB6"/>
    <w:rsid w:val="00245C56"/>
    <w:rsid w:val="002460DE"/>
    <w:rsid w:val="002461CD"/>
    <w:rsid w:val="00247081"/>
    <w:rsid w:val="0024753A"/>
    <w:rsid w:val="00247FD3"/>
    <w:rsid w:val="0025092C"/>
    <w:rsid w:val="002514A8"/>
    <w:rsid w:val="00253538"/>
    <w:rsid w:val="00254190"/>
    <w:rsid w:val="002542FA"/>
    <w:rsid w:val="00254388"/>
    <w:rsid w:val="0025529C"/>
    <w:rsid w:val="0025550B"/>
    <w:rsid w:val="002563CF"/>
    <w:rsid w:val="00256DFF"/>
    <w:rsid w:val="0025791F"/>
    <w:rsid w:val="00257ABD"/>
    <w:rsid w:val="002609ED"/>
    <w:rsid w:val="00261507"/>
    <w:rsid w:val="00261608"/>
    <w:rsid w:val="00261E2E"/>
    <w:rsid w:val="002622A8"/>
    <w:rsid w:val="00262685"/>
    <w:rsid w:val="00262C6B"/>
    <w:rsid w:val="00263730"/>
    <w:rsid w:val="00263F6B"/>
    <w:rsid w:val="002653A0"/>
    <w:rsid w:val="00265801"/>
    <w:rsid w:val="00265BEA"/>
    <w:rsid w:val="0026621E"/>
    <w:rsid w:val="0027061F"/>
    <w:rsid w:val="00270996"/>
    <w:rsid w:val="00270B95"/>
    <w:rsid w:val="00271203"/>
    <w:rsid w:val="0027257E"/>
    <w:rsid w:val="002728A4"/>
    <w:rsid w:val="00272BF0"/>
    <w:rsid w:val="0027330C"/>
    <w:rsid w:val="002738F8"/>
    <w:rsid w:val="00273D38"/>
    <w:rsid w:val="00273DD5"/>
    <w:rsid w:val="00274469"/>
    <w:rsid w:val="00275185"/>
    <w:rsid w:val="002768B0"/>
    <w:rsid w:val="00276BF2"/>
    <w:rsid w:val="00277596"/>
    <w:rsid w:val="002776FE"/>
    <w:rsid w:val="002779A1"/>
    <w:rsid w:val="0028026C"/>
    <w:rsid w:val="002804C8"/>
    <w:rsid w:val="0028083B"/>
    <w:rsid w:val="00280BCB"/>
    <w:rsid w:val="00281824"/>
    <w:rsid w:val="002818DD"/>
    <w:rsid w:val="00281E5F"/>
    <w:rsid w:val="00282723"/>
    <w:rsid w:val="00285748"/>
    <w:rsid w:val="00286141"/>
    <w:rsid w:val="00286394"/>
    <w:rsid w:val="00286BFF"/>
    <w:rsid w:val="00286C76"/>
    <w:rsid w:val="00286E43"/>
    <w:rsid w:val="00286F96"/>
    <w:rsid w:val="00287BA4"/>
    <w:rsid w:val="002900E0"/>
    <w:rsid w:val="002911F7"/>
    <w:rsid w:val="0029252D"/>
    <w:rsid w:val="00292B9D"/>
    <w:rsid w:val="00292D74"/>
    <w:rsid w:val="00293638"/>
    <w:rsid w:val="00294AE6"/>
    <w:rsid w:val="00294C40"/>
    <w:rsid w:val="00295079"/>
    <w:rsid w:val="002958D3"/>
    <w:rsid w:val="002966EE"/>
    <w:rsid w:val="0029683B"/>
    <w:rsid w:val="00297256"/>
    <w:rsid w:val="0029740A"/>
    <w:rsid w:val="002A08D8"/>
    <w:rsid w:val="002A0D98"/>
    <w:rsid w:val="002A14DC"/>
    <w:rsid w:val="002A1A62"/>
    <w:rsid w:val="002A1C2D"/>
    <w:rsid w:val="002A245A"/>
    <w:rsid w:val="002A2683"/>
    <w:rsid w:val="002A4250"/>
    <w:rsid w:val="002A4C51"/>
    <w:rsid w:val="002A4F5B"/>
    <w:rsid w:val="002A559B"/>
    <w:rsid w:val="002A5E5B"/>
    <w:rsid w:val="002A6F92"/>
    <w:rsid w:val="002B1209"/>
    <w:rsid w:val="002B1ACB"/>
    <w:rsid w:val="002B295E"/>
    <w:rsid w:val="002B2E00"/>
    <w:rsid w:val="002B2FD5"/>
    <w:rsid w:val="002B30A1"/>
    <w:rsid w:val="002B4912"/>
    <w:rsid w:val="002B4AEF"/>
    <w:rsid w:val="002B4C9F"/>
    <w:rsid w:val="002B5A64"/>
    <w:rsid w:val="002B5BB8"/>
    <w:rsid w:val="002B76EB"/>
    <w:rsid w:val="002C0787"/>
    <w:rsid w:val="002C108E"/>
    <w:rsid w:val="002C18D3"/>
    <w:rsid w:val="002C2470"/>
    <w:rsid w:val="002C3988"/>
    <w:rsid w:val="002C3DF2"/>
    <w:rsid w:val="002C4384"/>
    <w:rsid w:val="002C45A2"/>
    <w:rsid w:val="002C5568"/>
    <w:rsid w:val="002C56B5"/>
    <w:rsid w:val="002C57A8"/>
    <w:rsid w:val="002C58CE"/>
    <w:rsid w:val="002C60F0"/>
    <w:rsid w:val="002C771A"/>
    <w:rsid w:val="002C775E"/>
    <w:rsid w:val="002C79EF"/>
    <w:rsid w:val="002C7C31"/>
    <w:rsid w:val="002C7D41"/>
    <w:rsid w:val="002C7DAB"/>
    <w:rsid w:val="002D05AF"/>
    <w:rsid w:val="002D0EF4"/>
    <w:rsid w:val="002D1576"/>
    <w:rsid w:val="002D19A6"/>
    <w:rsid w:val="002D1D11"/>
    <w:rsid w:val="002D2122"/>
    <w:rsid w:val="002D25C3"/>
    <w:rsid w:val="002D29D7"/>
    <w:rsid w:val="002D3491"/>
    <w:rsid w:val="002D34C6"/>
    <w:rsid w:val="002D3C5B"/>
    <w:rsid w:val="002D4B68"/>
    <w:rsid w:val="002D559D"/>
    <w:rsid w:val="002D60B9"/>
    <w:rsid w:val="002D6610"/>
    <w:rsid w:val="002D682E"/>
    <w:rsid w:val="002D697D"/>
    <w:rsid w:val="002D6ED3"/>
    <w:rsid w:val="002D7466"/>
    <w:rsid w:val="002D770A"/>
    <w:rsid w:val="002D7A7D"/>
    <w:rsid w:val="002D7B2C"/>
    <w:rsid w:val="002E0406"/>
    <w:rsid w:val="002E0416"/>
    <w:rsid w:val="002E09D6"/>
    <w:rsid w:val="002E0C12"/>
    <w:rsid w:val="002E2F3E"/>
    <w:rsid w:val="002E3691"/>
    <w:rsid w:val="002E3FAE"/>
    <w:rsid w:val="002E47D1"/>
    <w:rsid w:val="002E48F5"/>
    <w:rsid w:val="002E4A23"/>
    <w:rsid w:val="002E548F"/>
    <w:rsid w:val="002E5C39"/>
    <w:rsid w:val="002E6BD6"/>
    <w:rsid w:val="002F1736"/>
    <w:rsid w:val="002F1755"/>
    <w:rsid w:val="002F33CE"/>
    <w:rsid w:val="002F34BB"/>
    <w:rsid w:val="002F4D65"/>
    <w:rsid w:val="002F5E84"/>
    <w:rsid w:val="002F6F4D"/>
    <w:rsid w:val="002F7CDE"/>
    <w:rsid w:val="00300488"/>
    <w:rsid w:val="00300503"/>
    <w:rsid w:val="00300DC3"/>
    <w:rsid w:val="00300FBF"/>
    <w:rsid w:val="0030341F"/>
    <w:rsid w:val="00303DB6"/>
    <w:rsid w:val="0030421E"/>
    <w:rsid w:val="003047B4"/>
    <w:rsid w:val="0030536B"/>
    <w:rsid w:val="00305475"/>
    <w:rsid w:val="00305672"/>
    <w:rsid w:val="00305BF7"/>
    <w:rsid w:val="0030638D"/>
    <w:rsid w:val="003067BF"/>
    <w:rsid w:val="00306FD9"/>
    <w:rsid w:val="003101E9"/>
    <w:rsid w:val="00310D0B"/>
    <w:rsid w:val="0031239F"/>
    <w:rsid w:val="0031379C"/>
    <w:rsid w:val="00314D85"/>
    <w:rsid w:val="00314F9B"/>
    <w:rsid w:val="003163F0"/>
    <w:rsid w:val="00317A5D"/>
    <w:rsid w:val="00317B41"/>
    <w:rsid w:val="00317C0C"/>
    <w:rsid w:val="00320D03"/>
    <w:rsid w:val="00320E00"/>
    <w:rsid w:val="00320F15"/>
    <w:rsid w:val="003210DE"/>
    <w:rsid w:val="0032128E"/>
    <w:rsid w:val="00321662"/>
    <w:rsid w:val="00322C50"/>
    <w:rsid w:val="003231DC"/>
    <w:rsid w:val="00324E83"/>
    <w:rsid w:val="0032524A"/>
    <w:rsid w:val="0032528F"/>
    <w:rsid w:val="00325700"/>
    <w:rsid w:val="00326AE6"/>
    <w:rsid w:val="00326D1D"/>
    <w:rsid w:val="00327212"/>
    <w:rsid w:val="00327243"/>
    <w:rsid w:val="00327610"/>
    <w:rsid w:val="00327856"/>
    <w:rsid w:val="0032798F"/>
    <w:rsid w:val="00330AB7"/>
    <w:rsid w:val="00331797"/>
    <w:rsid w:val="00331D6B"/>
    <w:rsid w:val="00333F2B"/>
    <w:rsid w:val="003359D1"/>
    <w:rsid w:val="00336FF1"/>
    <w:rsid w:val="0033753F"/>
    <w:rsid w:val="003378B4"/>
    <w:rsid w:val="00340387"/>
    <w:rsid w:val="00340BF1"/>
    <w:rsid w:val="00341CEF"/>
    <w:rsid w:val="00341F6D"/>
    <w:rsid w:val="003426DB"/>
    <w:rsid w:val="00343606"/>
    <w:rsid w:val="00345CD6"/>
    <w:rsid w:val="00346071"/>
    <w:rsid w:val="00346566"/>
    <w:rsid w:val="0034710D"/>
    <w:rsid w:val="00347B5B"/>
    <w:rsid w:val="00350D4F"/>
    <w:rsid w:val="00350F36"/>
    <w:rsid w:val="003533C9"/>
    <w:rsid w:val="003559C5"/>
    <w:rsid w:val="00357C93"/>
    <w:rsid w:val="00357D81"/>
    <w:rsid w:val="003610D0"/>
    <w:rsid w:val="003615A0"/>
    <w:rsid w:val="00361EA3"/>
    <w:rsid w:val="00361F5F"/>
    <w:rsid w:val="003626A3"/>
    <w:rsid w:val="00362E08"/>
    <w:rsid w:val="00362F68"/>
    <w:rsid w:val="00363FDD"/>
    <w:rsid w:val="0036495C"/>
    <w:rsid w:val="00365587"/>
    <w:rsid w:val="00365D7E"/>
    <w:rsid w:val="0036784D"/>
    <w:rsid w:val="00367946"/>
    <w:rsid w:val="003706E2"/>
    <w:rsid w:val="00370814"/>
    <w:rsid w:val="0037121C"/>
    <w:rsid w:val="0037214F"/>
    <w:rsid w:val="003721C7"/>
    <w:rsid w:val="00372BCE"/>
    <w:rsid w:val="00375299"/>
    <w:rsid w:val="0037536D"/>
    <w:rsid w:val="003760EB"/>
    <w:rsid w:val="003761ED"/>
    <w:rsid w:val="003767E3"/>
    <w:rsid w:val="00377EA3"/>
    <w:rsid w:val="00381986"/>
    <w:rsid w:val="00381CB9"/>
    <w:rsid w:val="00381CF6"/>
    <w:rsid w:val="00382858"/>
    <w:rsid w:val="00382C85"/>
    <w:rsid w:val="00383218"/>
    <w:rsid w:val="00383A06"/>
    <w:rsid w:val="00384BC4"/>
    <w:rsid w:val="003859D5"/>
    <w:rsid w:val="003862C1"/>
    <w:rsid w:val="0038644F"/>
    <w:rsid w:val="00386AC6"/>
    <w:rsid w:val="00387132"/>
    <w:rsid w:val="00387A51"/>
    <w:rsid w:val="00387D63"/>
    <w:rsid w:val="0039006F"/>
    <w:rsid w:val="00391AA9"/>
    <w:rsid w:val="00391D38"/>
    <w:rsid w:val="00393552"/>
    <w:rsid w:val="00393ACF"/>
    <w:rsid w:val="00395884"/>
    <w:rsid w:val="00395B72"/>
    <w:rsid w:val="00395D6F"/>
    <w:rsid w:val="00395EEB"/>
    <w:rsid w:val="0039677D"/>
    <w:rsid w:val="00396882"/>
    <w:rsid w:val="0039738C"/>
    <w:rsid w:val="00397606"/>
    <w:rsid w:val="00397AC0"/>
    <w:rsid w:val="00397BD4"/>
    <w:rsid w:val="003A322F"/>
    <w:rsid w:val="003A42DA"/>
    <w:rsid w:val="003A45A6"/>
    <w:rsid w:val="003A4C77"/>
    <w:rsid w:val="003A4CB2"/>
    <w:rsid w:val="003A5833"/>
    <w:rsid w:val="003A595B"/>
    <w:rsid w:val="003A6773"/>
    <w:rsid w:val="003B13C2"/>
    <w:rsid w:val="003B1625"/>
    <w:rsid w:val="003B1832"/>
    <w:rsid w:val="003B19F7"/>
    <w:rsid w:val="003B2C1D"/>
    <w:rsid w:val="003B2D37"/>
    <w:rsid w:val="003B2ECC"/>
    <w:rsid w:val="003B3263"/>
    <w:rsid w:val="003B3B33"/>
    <w:rsid w:val="003B60E9"/>
    <w:rsid w:val="003B64DE"/>
    <w:rsid w:val="003B68F7"/>
    <w:rsid w:val="003B7071"/>
    <w:rsid w:val="003B75AF"/>
    <w:rsid w:val="003B775B"/>
    <w:rsid w:val="003C00E2"/>
    <w:rsid w:val="003C02C6"/>
    <w:rsid w:val="003C2755"/>
    <w:rsid w:val="003C3983"/>
    <w:rsid w:val="003C3EB6"/>
    <w:rsid w:val="003C440F"/>
    <w:rsid w:val="003C4AAF"/>
    <w:rsid w:val="003C4BB7"/>
    <w:rsid w:val="003C5246"/>
    <w:rsid w:val="003C58D4"/>
    <w:rsid w:val="003C6424"/>
    <w:rsid w:val="003C6486"/>
    <w:rsid w:val="003C7D4D"/>
    <w:rsid w:val="003C7F2B"/>
    <w:rsid w:val="003D05C4"/>
    <w:rsid w:val="003D0D13"/>
    <w:rsid w:val="003D2A36"/>
    <w:rsid w:val="003D3F9D"/>
    <w:rsid w:val="003D3FBD"/>
    <w:rsid w:val="003D40F7"/>
    <w:rsid w:val="003D4922"/>
    <w:rsid w:val="003D5B9B"/>
    <w:rsid w:val="003D5BC6"/>
    <w:rsid w:val="003D6847"/>
    <w:rsid w:val="003D68C9"/>
    <w:rsid w:val="003D6F1E"/>
    <w:rsid w:val="003D7C0B"/>
    <w:rsid w:val="003D7F68"/>
    <w:rsid w:val="003E03B6"/>
    <w:rsid w:val="003E0750"/>
    <w:rsid w:val="003E18CB"/>
    <w:rsid w:val="003E21EB"/>
    <w:rsid w:val="003E37BC"/>
    <w:rsid w:val="003E39C5"/>
    <w:rsid w:val="003E41D9"/>
    <w:rsid w:val="003E4369"/>
    <w:rsid w:val="003E4E35"/>
    <w:rsid w:val="003E65CA"/>
    <w:rsid w:val="003E6798"/>
    <w:rsid w:val="003E68B6"/>
    <w:rsid w:val="003E6982"/>
    <w:rsid w:val="003E6D30"/>
    <w:rsid w:val="003E6F14"/>
    <w:rsid w:val="003F044B"/>
    <w:rsid w:val="003F1BEA"/>
    <w:rsid w:val="003F1CC0"/>
    <w:rsid w:val="003F1F88"/>
    <w:rsid w:val="003F2ED9"/>
    <w:rsid w:val="003F36BF"/>
    <w:rsid w:val="003F411D"/>
    <w:rsid w:val="003F41C9"/>
    <w:rsid w:val="003F5A03"/>
    <w:rsid w:val="004002A7"/>
    <w:rsid w:val="00400375"/>
    <w:rsid w:val="0040068C"/>
    <w:rsid w:val="00400726"/>
    <w:rsid w:val="00401728"/>
    <w:rsid w:val="004018F3"/>
    <w:rsid w:val="00402311"/>
    <w:rsid w:val="004035EA"/>
    <w:rsid w:val="00403740"/>
    <w:rsid w:val="004040A4"/>
    <w:rsid w:val="004049B8"/>
    <w:rsid w:val="00404BB4"/>
    <w:rsid w:val="004053BB"/>
    <w:rsid w:val="00405751"/>
    <w:rsid w:val="00405869"/>
    <w:rsid w:val="00406407"/>
    <w:rsid w:val="00406E5E"/>
    <w:rsid w:val="00407607"/>
    <w:rsid w:val="00407B54"/>
    <w:rsid w:val="00410764"/>
    <w:rsid w:val="00410E80"/>
    <w:rsid w:val="0041175D"/>
    <w:rsid w:val="00411F40"/>
    <w:rsid w:val="00412487"/>
    <w:rsid w:val="004134F9"/>
    <w:rsid w:val="00414EFA"/>
    <w:rsid w:val="00415FF7"/>
    <w:rsid w:val="0041625D"/>
    <w:rsid w:val="0041638F"/>
    <w:rsid w:val="00417256"/>
    <w:rsid w:val="004208BA"/>
    <w:rsid w:val="00420AAC"/>
    <w:rsid w:val="00422160"/>
    <w:rsid w:val="00422715"/>
    <w:rsid w:val="00423878"/>
    <w:rsid w:val="00423CB0"/>
    <w:rsid w:val="004248C3"/>
    <w:rsid w:val="004256FC"/>
    <w:rsid w:val="00425767"/>
    <w:rsid w:val="004259C1"/>
    <w:rsid w:val="004261B8"/>
    <w:rsid w:val="004262DA"/>
    <w:rsid w:val="00426438"/>
    <w:rsid w:val="00426821"/>
    <w:rsid w:val="00426ABA"/>
    <w:rsid w:val="00426C21"/>
    <w:rsid w:val="00426E12"/>
    <w:rsid w:val="0042709C"/>
    <w:rsid w:val="00427FF2"/>
    <w:rsid w:val="004307AB"/>
    <w:rsid w:val="00430979"/>
    <w:rsid w:val="00430A88"/>
    <w:rsid w:val="004316E7"/>
    <w:rsid w:val="004317B5"/>
    <w:rsid w:val="00431A0A"/>
    <w:rsid w:val="00431B6F"/>
    <w:rsid w:val="0043244A"/>
    <w:rsid w:val="00432A20"/>
    <w:rsid w:val="00432C99"/>
    <w:rsid w:val="004345CF"/>
    <w:rsid w:val="004345ED"/>
    <w:rsid w:val="00435D33"/>
    <w:rsid w:val="004365C7"/>
    <w:rsid w:val="00436BC2"/>
    <w:rsid w:val="00436E4F"/>
    <w:rsid w:val="004373FC"/>
    <w:rsid w:val="004405C3"/>
    <w:rsid w:val="00441E90"/>
    <w:rsid w:val="004427A7"/>
    <w:rsid w:val="004443CA"/>
    <w:rsid w:val="00447ABE"/>
    <w:rsid w:val="00451F9A"/>
    <w:rsid w:val="00452416"/>
    <w:rsid w:val="00452EB8"/>
    <w:rsid w:val="0045375F"/>
    <w:rsid w:val="00453D7D"/>
    <w:rsid w:val="004545F5"/>
    <w:rsid w:val="00454B1E"/>
    <w:rsid w:val="00454D99"/>
    <w:rsid w:val="00456815"/>
    <w:rsid w:val="00457091"/>
    <w:rsid w:val="0045775B"/>
    <w:rsid w:val="00460912"/>
    <w:rsid w:val="00461CEA"/>
    <w:rsid w:val="00462DA2"/>
    <w:rsid w:val="0046330B"/>
    <w:rsid w:val="00463F7F"/>
    <w:rsid w:val="0046495F"/>
    <w:rsid w:val="00464AF3"/>
    <w:rsid w:val="00465128"/>
    <w:rsid w:val="00465ABB"/>
    <w:rsid w:val="00465F34"/>
    <w:rsid w:val="00466491"/>
    <w:rsid w:val="004665C0"/>
    <w:rsid w:val="0046667B"/>
    <w:rsid w:val="004668F5"/>
    <w:rsid w:val="004704E8"/>
    <w:rsid w:val="004709C6"/>
    <w:rsid w:val="00472A32"/>
    <w:rsid w:val="004733E1"/>
    <w:rsid w:val="0047478F"/>
    <w:rsid w:val="004749AF"/>
    <w:rsid w:val="00474EA4"/>
    <w:rsid w:val="004758CB"/>
    <w:rsid w:val="004761BA"/>
    <w:rsid w:val="00476B40"/>
    <w:rsid w:val="00480654"/>
    <w:rsid w:val="00481285"/>
    <w:rsid w:val="00481476"/>
    <w:rsid w:val="0048148D"/>
    <w:rsid w:val="0048274D"/>
    <w:rsid w:val="00483AAD"/>
    <w:rsid w:val="0048405B"/>
    <w:rsid w:val="0048417A"/>
    <w:rsid w:val="0048471F"/>
    <w:rsid w:val="00485F3A"/>
    <w:rsid w:val="004862E8"/>
    <w:rsid w:val="004868B9"/>
    <w:rsid w:val="004902FC"/>
    <w:rsid w:val="00490581"/>
    <w:rsid w:val="00490B0E"/>
    <w:rsid w:val="00490C46"/>
    <w:rsid w:val="0049138A"/>
    <w:rsid w:val="004917FC"/>
    <w:rsid w:val="00493662"/>
    <w:rsid w:val="00494314"/>
    <w:rsid w:val="004943F6"/>
    <w:rsid w:val="00494A7D"/>
    <w:rsid w:val="00495A33"/>
    <w:rsid w:val="00495C61"/>
    <w:rsid w:val="004966E1"/>
    <w:rsid w:val="0049684C"/>
    <w:rsid w:val="004977E0"/>
    <w:rsid w:val="004A0E09"/>
    <w:rsid w:val="004A1C23"/>
    <w:rsid w:val="004A2491"/>
    <w:rsid w:val="004A2D16"/>
    <w:rsid w:val="004A2F55"/>
    <w:rsid w:val="004A38E5"/>
    <w:rsid w:val="004A3AFC"/>
    <w:rsid w:val="004A3B4B"/>
    <w:rsid w:val="004A4302"/>
    <w:rsid w:val="004A4427"/>
    <w:rsid w:val="004A4E09"/>
    <w:rsid w:val="004A5048"/>
    <w:rsid w:val="004A5B62"/>
    <w:rsid w:val="004A62A4"/>
    <w:rsid w:val="004A6BEB"/>
    <w:rsid w:val="004B21C9"/>
    <w:rsid w:val="004B231A"/>
    <w:rsid w:val="004B2665"/>
    <w:rsid w:val="004B2739"/>
    <w:rsid w:val="004B4154"/>
    <w:rsid w:val="004B43B4"/>
    <w:rsid w:val="004B5C6B"/>
    <w:rsid w:val="004B68DB"/>
    <w:rsid w:val="004C0307"/>
    <w:rsid w:val="004C08E1"/>
    <w:rsid w:val="004C09E6"/>
    <w:rsid w:val="004C1481"/>
    <w:rsid w:val="004C19CA"/>
    <w:rsid w:val="004C1AAB"/>
    <w:rsid w:val="004C1DD6"/>
    <w:rsid w:val="004C1FBA"/>
    <w:rsid w:val="004C30A7"/>
    <w:rsid w:val="004C32CE"/>
    <w:rsid w:val="004C4008"/>
    <w:rsid w:val="004C44D8"/>
    <w:rsid w:val="004C48E5"/>
    <w:rsid w:val="004C4CCC"/>
    <w:rsid w:val="004C5207"/>
    <w:rsid w:val="004C601A"/>
    <w:rsid w:val="004C677D"/>
    <w:rsid w:val="004C6A62"/>
    <w:rsid w:val="004C6B04"/>
    <w:rsid w:val="004C6D91"/>
    <w:rsid w:val="004C7020"/>
    <w:rsid w:val="004C7112"/>
    <w:rsid w:val="004D114D"/>
    <w:rsid w:val="004D11F1"/>
    <w:rsid w:val="004D2DC0"/>
    <w:rsid w:val="004D32EC"/>
    <w:rsid w:val="004D5CEB"/>
    <w:rsid w:val="004D5D50"/>
    <w:rsid w:val="004D623A"/>
    <w:rsid w:val="004D6CEF"/>
    <w:rsid w:val="004D7D59"/>
    <w:rsid w:val="004E03FD"/>
    <w:rsid w:val="004E07AA"/>
    <w:rsid w:val="004E0E69"/>
    <w:rsid w:val="004E3582"/>
    <w:rsid w:val="004E38EF"/>
    <w:rsid w:val="004E3959"/>
    <w:rsid w:val="004E4078"/>
    <w:rsid w:val="004E41AC"/>
    <w:rsid w:val="004E4939"/>
    <w:rsid w:val="004E52E0"/>
    <w:rsid w:val="004E5EE3"/>
    <w:rsid w:val="004E7467"/>
    <w:rsid w:val="004E76E3"/>
    <w:rsid w:val="004E7A49"/>
    <w:rsid w:val="004F0E7F"/>
    <w:rsid w:val="004F2D4F"/>
    <w:rsid w:val="004F43DE"/>
    <w:rsid w:val="004F59CC"/>
    <w:rsid w:val="004F5B82"/>
    <w:rsid w:val="004F60A4"/>
    <w:rsid w:val="004F6BB0"/>
    <w:rsid w:val="004F6EAC"/>
    <w:rsid w:val="004F7D4E"/>
    <w:rsid w:val="0050024B"/>
    <w:rsid w:val="00500267"/>
    <w:rsid w:val="005010AA"/>
    <w:rsid w:val="005023A8"/>
    <w:rsid w:val="005027B7"/>
    <w:rsid w:val="0050383A"/>
    <w:rsid w:val="00503B3B"/>
    <w:rsid w:val="00504AB0"/>
    <w:rsid w:val="00505854"/>
    <w:rsid w:val="005059C2"/>
    <w:rsid w:val="00505ED3"/>
    <w:rsid w:val="0050734F"/>
    <w:rsid w:val="00507722"/>
    <w:rsid w:val="00510B9E"/>
    <w:rsid w:val="00511321"/>
    <w:rsid w:val="00511708"/>
    <w:rsid w:val="00511984"/>
    <w:rsid w:val="005128A0"/>
    <w:rsid w:val="00512F76"/>
    <w:rsid w:val="00514167"/>
    <w:rsid w:val="005141E9"/>
    <w:rsid w:val="00514763"/>
    <w:rsid w:val="00515793"/>
    <w:rsid w:val="0051635B"/>
    <w:rsid w:val="00516B5A"/>
    <w:rsid w:val="005179AB"/>
    <w:rsid w:val="00517F0A"/>
    <w:rsid w:val="00517F89"/>
    <w:rsid w:val="005207C8"/>
    <w:rsid w:val="00520811"/>
    <w:rsid w:val="0052110C"/>
    <w:rsid w:val="005212AF"/>
    <w:rsid w:val="0052163A"/>
    <w:rsid w:val="00521CB7"/>
    <w:rsid w:val="005225DC"/>
    <w:rsid w:val="00524A8A"/>
    <w:rsid w:val="005255C9"/>
    <w:rsid w:val="00526054"/>
    <w:rsid w:val="005261C8"/>
    <w:rsid w:val="005270ED"/>
    <w:rsid w:val="00527AFE"/>
    <w:rsid w:val="0053091F"/>
    <w:rsid w:val="005315D2"/>
    <w:rsid w:val="005327B8"/>
    <w:rsid w:val="00534303"/>
    <w:rsid w:val="00534958"/>
    <w:rsid w:val="005362DA"/>
    <w:rsid w:val="00536B4F"/>
    <w:rsid w:val="00537278"/>
    <w:rsid w:val="005401EC"/>
    <w:rsid w:val="00540726"/>
    <w:rsid w:val="00540E2D"/>
    <w:rsid w:val="00541B99"/>
    <w:rsid w:val="00542039"/>
    <w:rsid w:val="00542CC8"/>
    <w:rsid w:val="00542F34"/>
    <w:rsid w:val="00542FE5"/>
    <w:rsid w:val="00543A80"/>
    <w:rsid w:val="00543B83"/>
    <w:rsid w:val="00543BA8"/>
    <w:rsid w:val="00544837"/>
    <w:rsid w:val="005457C4"/>
    <w:rsid w:val="005458A0"/>
    <w:rsid w:val="00546507"/>
    <w:rsid w:val="00546964"/>
    <w:rsid w:val="00547B16"/>
    <w:rsid w:val="00547E68"/>
    <w:rsid w:val="005502D7"/>
    <w:rsid w:val="00550A6A"/>
    <w:rsid w:val="00550E48"/>
    <w:rsid w:val="005538D9"/>
    <w:rsid w:val="0055446A"/>
    <w:rsid w:val="00556164"/>
    <w:rsid w:val="005566F9"/>
    <w:rsid w:val="005569E0"/>
    <w:rsid w:val="00560226"/>
    <w:rsid w:val="005633D7"/>
    <w:rsid w:val="00564C56"/>
    <w:rsid w:val="005656B2"/>
    <w:rsid w:val="00565D54"/>
    <w:rsid w:val="00565E9E"/>
    <w:rsid w:val="00565EE6"/>
    <w:rsid w:val="005661B3"/>
    <w:rsid w:val="0056789C"/>
    <w:rsid w:val="00570596"/>
    <w:rsid w:val="005709FC"/>
    <w:rsid w:val="00570A78"/>
    <w:rsid w:val="00570E94"/>
    <w:rsid w:val="005716A7"/>
    <w:rsid w:val="00571E28"/>
    <w:rsid w:val="00572ECC"/>
    <w:rsid w:val="00573684"/>
    <w:rsid w:val="00573F85"/>
    <w:rsid w:val="005742BA"/>
    <w:rsid w:val="00574A33"/>
    <w:rsid w:val="00574F63"/>
    <w:rsid w:val="00575BF5"/>
    <w:rsid w:val="0057634A"/>
    <w:rsid w:val="0057727F"/>
    <w:rsid w:val="00577B99"/>
    <w:rsid w:val="0058129A"/>
    <w:rsid w:val="005826BE"/>
    <w:rsid w:val="00582B6C"/>
    <w:rsid w:val="00582DF5"/>
    <w:rsid w:val="00582FC2"/>
    <w:rsid w:val="005838C3"/>
    <w:rsid w:val="00583F6F"/>
    <w:rsid w:val="00585052"/>
    <w:rsid w:val="00585F38"/>
    <w:rsid w:val="00586B78"/>
    <w:rsid w:val="00587062"/>
    <w:rsid w:val="005909BE"/>
    <w:rsid w:val="005916C2"/>
    <w:rsid w:val="005923CB"/>
    <w:rsid w:val="0059258B"/>
    <w:rsid w:val="00592633"/>
    <w:rsid w:val="005932B2"/>
    <w:rsid w:val="00593343"/>
    <w:rsid w:val="00593C75"/>
    <w:rsid w:val="0059402F"/>
    <w:rsid w:val="00594B88"/>
    <w:rsid w:val="00595B51"/>
    <w:rsid w:val="00595E38"/>
    <w:rsid w:val="0059653E"/>
    <w:rsid w:val="00597D30"/>
    <w:rsid w:val="005A135C"/>
    <w:rsid w:val="005A1635"/>
    <w:rsid w:val="005A2738"/>
    <w:rsid w:val="005A31FA"/>
    <w:rsid w:val="005A3755"/>
    <w:rsid w:val="005A4986"/>
    <w:rsid w:val="005A50FD"/>
    <w:rsid w:val="005A5239"/>
    <w:rsid w:val="005A52AA"/>
    <w:rsid w:val="005A6372"/>
    <w:rsid w:val="005A7398"/>
    <w:rsid w:val="005A7E64"/>
    <w:rsid w:val="005B0581"/>
    <w:rsid w:val="005B0623"/>
    <w:rsid w:val="005B0820"/>
    <w:rsid w:val="005B0BBB"/>
    <w:rsid w:val="005B0C50"/>
    <w:rsid w:val="005B10D0"/>
    <w:rsid w:val="005B1297"/>
    <w:rsid w:val="005B197E"/>
    <w:rsid w:val="005B1B1D"/>
    <w:rsid w:val="005B1F58"/>
    <w:rsid w:val="005B2EF9"/>
    <w:rsid w:val="005B38F8"/>
    <w:rsid w:val="005B3BBB"/>
    <w:rsid w:val="005B465C"/>
    <w:rsid w:val="005B4E04"/>
    <w:rsid w:val="005B50BE"/>
    <w:rsid w:val="005B56AD"/>
    <w:rsid w:val="005B5CB1"/>
    <w:rsid w:val="005B6F6F"/>
    <w:rsid w:val="005B7630"/>
    <w:rsid w:val="005B77A8"/>
    <w:rsid w:val="005C09A8"/>
    <w:rsid w:val="005C1ECD"/>
    <w:rsid w:val="005C2066"/>
    <w:rsid w:val="005C2B8D"/>
    <w:rsid w:val="005C34F8"/>
    <w:rsid w:val="005C3FA8"/>
    <w:rsid w:val="005C4CBB"/>
    <w:rsid w:val="005C5BD0"/>
    <w:rsid w:val="005C5DF1"/>
    <w:rsid w:val="005C7873"/>
    <w:rsid w:val="005C798E"/>
    <w:rsid w:val="005C7B22"/>
    <w:rsid w:val="005C7F34"/>
    <w:rsid w:val="005D0435"/>
    <w:rsid w:val="005D0ACB"/>
    <w:rsid w:val="005D0CE4"/>
    <w:rsid w:val="005D0F26"/>
    <w:rsid w:val="005D1170"/>
    <w:rsid w:val="005D130E"/>
    <w:rsid w:val="005D28CC"/>
    <w:rsid w:val="005D2E8C"/>
    <w:rsid w:val="005D3551"/>
    <w:rsid w:val="005D3707"/>
    <w:rsid w:val="005D4197"/>
    <w:rsid w:val="005D477D"/>
    <w:rsid w:val="005D4C43"/>
    <w:rsid w:val="005D5872"/>
    <w:rsid w:val="005D6EE6"/>
    <w:rsid w:val="005E0102"/>
    <w:rsid w:val="005E0786"/>
    <w:rsid w:val="005E0B8F"/>
    <w:rsid w:val="005E28FE"/>
    <w:rsid w:val="005E4022"/>
    <w:rsid w:val="005E4AE1"/>
    <w:rsid w:val="005E5301"/>
    <w:rsid w:val="005E67E8"/>
    <w:rsid w:val="005E7686"/>
    <w:rsid w:val="005E787A"/>
    <w:rsid w:val="005F1C91"/>
    <w:rsid w:val="005F2121"/>
    <w:rsid w:val="005F2F34"/>
    <w:rsid w:val="005F3EA2"/>
    <w:rsid w:val="005F67A1"/>
    <w:rsid w:val="005F6C47"/>
    <w:rsid w:val="005F7C03"/>
    <w:rsid w:val="00600234"/>
    <w:rsid w:val="0060168D"/>
    <w:rsid w:val="00601746"/>
    <w:rsid w:val="00601E0B"/>
    <w:rsid w:val="006036E9"/>
    <w:rsid w:val="00604961"/>
    <w:rsid w:val="006054A7"/>
    <w:rsid w:val="006057B2"/>
    <w:rsid w:val="00605CEC"/>
    <w:rsid w:val="006062EA"/>
    <w:rsid w:val="006070B6"/>
    <w:rsid w:val="00607680"/>
    <w:rsid w:val="00607FDF"/>
    <w:rsid w:val="00610A04"/>
    <w:rsid w:val="00610DEB"/>
    <w:rsid w:val="006110B4"/>
    <w:rsid w:val="006113F2"/>
    <w:rsid w:val="006119E8"/>
    <w:rsid w:val="00611A8B"/>
    <w:rsid w:val="0061447C"/>
    <w:rsid w:val="00614A69"/>
    <w:rsid w:val="00615E11"/>
    <w:rsid w:val="00616BA4"/>
    <w:rsid w:val="006178DF"/>
    <w:rsid w:val="006179FA"/>
    <w:rsid w:val="00620C7A"/>
    <w:rsid w:val="00621878"/>
    <w:rsid w:val="006223E1"/>
    <w:rsid w:val="006229CD"/>
    <w:rsid w:val="00622A63"/>
    <w:rsid w:val="006236EB"/>
    <w:rsid w:val="00623813"/>
    <w:rsid w:val="00623C73"/>
    <w:rsid w:val="00624F4F"/>
    <w:rsid w:val="00625423"/>
    <w:rsid w:val="0062589F"/>
    <w:rsid w:val="0062620D"/>
    <w:rsid w:val="006267D9"/>
    <w:rsid w:val="006278F2"/>
    <w:rsid w:val="0063007B"/>
    <w:rsid w:val="00630B78"/>
    <w:rsid w:val="00630E04"/>
    <w:rsid w:val="00630FAE"/>
    <w:rsid w:val="00633023"/>
    <w:rsid w:val="006333D0"/>
    <w:rsid w:val="006348E1"/>
    <w:rsid w:val="00634B33"/>
    <w:rsid w:val="00634F59"/>
    <w:rsid w:val="006352AE"/>
    <w:rsid w:val="00635B7B"/>
    <w:rsid w:val="00636E6D"/>
    <w:rsid w:val="0063798A"/>
    <w:rsid w:val="0064082A"/>
    <w:rsid w:val="00640D1A"/>
    <w:rsid w:val="00641CC7"/>
    <w:rsid w:val="00641D2F"/>
    <w:rsid w:val="00641DEF"/>
    <w:rsid w:val="006426DE"/>
    <w:rsid w:val="0064276B"/>
    <w:rsid w:val="00642FB0"/>
    <w:rsid w:val="00643288"/>
    <w:rsid w:val="006434B0"/>
    <w:rsid w:val="00643933"/>
    <w:rsid w:val="00643EF4"/>
    <w:rsid w:val="006458D7"/>
    <w:rsid w:val="00645E6A"/>
    <w:rsid w:val="006467E6"/>
    <w:rsid w:val="00646EAA"/>
    <w:rsid w:val="00646FEF"/>
    <w:rsid w:val="0064767F"/>
    <w:rsid w:val="0064788A"/>
    <w:rsid w:val="00650271"/>
    <w:rsid w:val="006502E5"/>
    <w:rsid w:val="00650804"/>
    <w:rsid w:val="00651466"/>
    <w:rsid w:val="0065226D"/>
    <w:rsid w:val="006526AD"/>
    <w:rsid w:val="006526EA"/>
    <w:rsid w:val="00652A18"/>
    <w:rsid w:val="00652B4A"/>
    <w:rsid w:val="00652EC7"/>
    <w:rsid w:val="00653B60"/>
    <w:rsid w:val="00653FC1"/>
    <w:rsid w:val="00655AC0"/>
    <w:rsid w:val="00655BEC"/>
    <w:rsid w:val="00656280"/>
    <w:rsid w:val="006577BA"/>
    <w:rsid w:val="00657E67"/>
    <w:rsid w:val="006622AB"/>
    <w:rsid w:val="0066415C"/>
    <w:rsid w:val="006661A2"/>
    <w:rsid w:val="006706B7"/>
    <w:rsid w:val="00671413"/>
    <w:rsid w:val="00671F2B"/>
    <w:rsid w:val="00672286"/>
    <w:rsid w:val="00672BEC"/>
    <w:rsid w:val="00673AA3"/>
    <w:rsid w:val="00673C37"/>
    <w:rsid w:val="00674E1A"/>
    <w:rsid w:val="00674F50"/>
    <w:rsid w:val="006750CB"/>
    <w:rsid w:val="00676904"/>
    <w:rsid w:val="00677537"/>
    <w:rsid w:val="00677770"/>
    <w:rsid w:val="00680313"/>
    <w:rsid w:val="0068285E"/>
    <w:rsid w:val="0068427D"/>
    <w:rsid w:val="0068570B"/>
    <w:rsid w:val="0068583D"/>
    <w:rsid w:val="00685C53"/>
    <w:rsid w:val="0068603D"/>
    <w:rsid w:val="006861B4"/>
    <w:rsid w:val="006862EA"/>
    <w:rsid w:val="006863A7"/>
    <w:rsid w:val="00686451"/>
    <w:rsid w:val="006866F2"/>
    <w:rsid w:val="00686B0C"/>
    <w:rsid w:val="0068756A"/>
    <w:rsid w:val="00687B61"/>
    <w:rsid w:val="00687B77"/>
    <w:rsid w:val="006914C6"/>
    <w:rsid w:val="00691CA1"/>
    <w:rsid w:val="00694009"/>
    <w:rsid w:val="00694414"/>
    <w:rsid w:val="00694793"/>
    <w:rsid w:val="0069523C"/>
    <w:rsid w:val="00695FA8"/>
    <w:rsid w:val="0069621C"/>
    <w:rsid w:val="006966C8"/>
    <w:rsid w:val="006969F2"/>
    <w:rsid w:val="00696AE9"/>
    <w:rsid w:val="0069752C"/>
    <w:rsid w:val="00697A0F"/>
    <w:rsid w:val="00697B7C"/>
    <w:rsid w:val="00697BF6"/>
    <w:rsid w:val="006A0BEF"/>
    <w:rsid w:val="006A163B"/>
    <w:rsid w:val="006A2846"/>
    <w:rsid w:val="006A2DB5"/>
    <w:rsid w:val="006A32DB"/>
    <w:rsid w:val="006A5DD1"/>
    <w:rsid w:val="006A6644"/>
    <w:rsid w:val="006A69AA"/>
    <w:rsid w:val="006A70B2"/>
    <w:rsid w:val="006A78BB"/>
    <w:rsid w:val="006A79A4"/>
    <w:rsid w:val="006B0233"/>
    <w:rsid w:val="006B2113"/>
    <w:rsid w:val="006B2C95"/>
    <w:rsid w:val="006B30D9"/>
    <w:rsid w:val="006B5286"/>
    <w:rsid w:val="006B612C"/>
    <w:rsid w:val="006B627A"/>
    <w:rsid w:val="006B6333"/>
    <w:rsid w:val="006B6A3B"/>
    <w:rsid w:val="006B74D9"/>
    <w:rsid w:val="006C01FA"/>
    <w:rsid w:val="006C0860"/>
    <w:rsid w:val="006C11C6"/>
    <w:rsid w:val="006C1AD1"/>
    <w:rsid w:val="006C1D38"/>
    <w:rsid w:val="006C2A4C"/>
    <w:rsid w:val="006C4ED0"/>
    <w:rsid w:val="006C57D7"/>
    <w:rsid w:val="006C6C8B"/>
    <w:rsid w:val="006D0202"/>
    <w:rsid w:val="006D032D"/>
    <w:rsid w:val="006D0B59"/>
    <w:rsid w:val="006D16C3"/>
    <w:rsid w:val="006D1B50"/>
    <w:rsid w:val="006D1E97"/>
    <w:rsid w:val="006D3695"/>
    <w:rsid w:val="006D5910"/>
    <w:rsid w:val="006D7C3D"/>
    <w:rsid w:val="006D7EEF"/>
    <w:rsid w:val="006E01F6"/>
    <w:rsid w:val="006E05E1"/>
    <w:rsid w:val="006E1A5D"/>
    <w:rsid w:val="006E1C74"/>
    <w:rsid w:val="006E2C7C"/>
    <w:rsid w:val="006E3054"/>
    <w:rsid w:val="006E35D4"/>
    <w:rsid w:val="006E3D7C"/>
    <w:rsid w:val="006E5740"/>
    <w:rsid w:val="006E6FDE"/>
    <w:rsid w:val="006F0178"/>
    <w:rsid w:val="006F08EF"/>
    <w:rsid w:val="006F13A0"/>
    <w:rsid w:val="006F221C"/>
    <w:rsid w:val="006F2527"/>
    <w:rsid w:val="006F2996"/>
    <w:rsid w:val="006F2A2C"/>
    <w:rsid w:val="006F3400"/>
    <w:rsid w:val="006F4B1B"/>
    <w:rsid w:val="006F4CD5"/>
    <w:rsid w:val="006F5095"/>
    <w:rsid w:val="006F5BF7"/>
    <w:rsid w:val="006F6698"/>
    <w:rsid w:val="006F6808"/>
    <w:rsid w:val="006F6D21"/>
    <w:rsid w:val="006F7C32"/>
    <w:rsid w:val="006F7D1C"/>
    <w:rsid w:val="006F7F78"/>
    <w:rsid w:val="00701DDB"/>
    <w:rsid w:val="0070444F"/>
    <w:rsid w:val="007054E4"/>
    <w:rsid w:val="00706CF5"/>
    <w:rsid w:val="0070707B"/>
    <w:rsid w:val="007077B5"/>
    <w:rsid w:val="007079CB"/>
    <w:rsid w:val="00707B31"/>
    <w:rsid w:val="00707F51"/>
    <w:rsid w:val="0071077C"/>
    <w:rsid w:val="007111C4"/>
    <w:rsid w:val="007119BC"/>
    <w:rsid w:val="00711C39"/>
    <w:rsid w:val="00712263"/>
    <w:rsid w:val="00712484"/>
    <w:rsid w:val="00712561"/>
    <w:rsid w:val="00713032"/>
    <w:rsid w:val="0071354D"/>
    <w:rsid w:val="0071624E"/>
    <w:rsid w:val="00716279"/>
    <w:rsid w:val="00716BD0"/>
    <w:rsid w:val="00717844"/>
    <w:rsid w:val="007205EF"/>
    <w:rsid w:val="0072066D"/>
    <w:rsid w:val="00721F96"/>
    <w:rsid w:val="007226E3"/>
    <w:rsid w:val="00722859"/>
    <w:rsid w:val="00722F18"/>
    <w:rsid w:val="007243AB"/>
    <w:rsid w:val="00726B19"/>
    <w:rsid w:val="00726EDF"/>
    <w:rsid w:val="00727198"/>
    <w:rsid w:val="00730625"/>
    <w:rsid w:val="00730F2A"/>
    <w:rsid w:val="00731A5D"/>
    <w:rsid w:val="00732971"/>
    <w:rsid w:val="00732C0B"/>
    <w:rsid w:val="00734754"/>
    <w:rsid w:val="00734962"/>
    <w:rsid w:val="00735328"/>
    <w:rsid w:val="00737731"/>
    <w:rsid w:val="00740404"/>
    <w:rsid w:val="00740594"/>
    <w:rsid w:val="007410C1"/>
    <w:rsid w:val="007411EE"/>
    <w:rsid w:val="00742928"/>
    <w:rsid w:val="007430A9"/>
    <w:rsid w:val="007441A1"/>
    <w:rsid w:val="0074444A"/>
    <w:rsid w:val="0074550B"/>
    <w:rsid w:val="00745B8B"/>
    <w:rsid w:val="00745DD2"/>
    <w:rsid w:val="007467D8"/>
    <w:rsid w:val="0074797B"/>
    <w:rsid w:val="00747AEE"/>
    <w:rsid w:val="00750063"/>
    <w:rsid w:val="007503BF"/>
    <w:rsid w:val="0075053D"/>
    <w:rsid w:val="0075093B"/>
    <w:rsid w:val="00751505"/>
    <w:rsid w:val="00751875"/>
    <w:rsid w:val="007519CF"/>
    <w:rsid w:val="00752FFC"/>
    <w:rsid w:val="00753EAF"/>
    <w:rsid w:val="007543DE"/>
    <w:rsid w:val="007543EA"/>
    <w:rsid w:val="00754B02"/>
    <w:rsid w:val="00754C53"/>
    <w:rsid w:val="0075555C"/>
    <w:rsid w:val="00756193"/>
    <w:rsid w:val="007563F4"/>
    <w:rsid w:val="007564E5"/>
    <w:rsid w:val="00757A3D"/>
    <w:rsid w:val="00757FE2"/>
    <w:rsid w:val="0076018D"/>
    <w:rsid w:val="0076093F"/>
    <w:rsid w:val="00760C0D"/>
    <w:rsid w:val="007611D2"/>
    <w:rsid w:val="00761291"/>
    <w:rsid w:val="00761861"/>
    <w:rsid w:val="00763103"/>
    <w:rsid w:val="00764192"/>
    <w:rsid w:val="00765D6B"/>
    <w:rsid w:val="0076646E"/>
    <w:rsid w:val="00767090"/>
    <w:rsid w:val="007702AC"/>
    <w:rsid w:val="00772153"/>
    <w:rsid w:val="007723C4"/>
    <w:rsid w:val="007724C6"/>
    <w:rsid w:val="0077259F"/>
    <w:rsid w:val="00773F0D"/>
    <w:rsid w:val="00774D03"/>
    <w:rsid w:val="00775280"/>
    <w:rsid w:val="00775979"/>
    <w:rsid w:val="007760E6"/>
    <w:rsid w:val="0077743C"/>
    <w:rsid w:val="00780395"/>
    <w:rsid w:val="00781314"/>
    <w:rsid w:val="00781EBE"/>
    <w:rsid w:val="007824A4"/>
    <w:rsid w:val="007825A5"/>
    <w:rsid w:val="00782EA0"/>
    <w:rsid w:val="00783427"/>
    <w:rsid w:val="00784C2E"/>
    <w:rsid w:val="00785777"/>
    <w:rsid w:val="0078599D"/>
    <w:rsid w:val="0078641C"/>
    <w:rsid w:val="00786540"/>
    <w:rsid w:val="00786585"/>
    <w:rsid w:val="007872A9"/>
    <w:rsid w:val="00787E00"/>
    <w:rsid w:val="007909F1"/>
    <w:rsid w:val="00790AC7"/>
    <w:rsid w:val="00792368"/>
    <w:rsid w:val="00792D16"/>
    <w:rsid w:val="00793849"/>
    <w:rsid w:val="00794282"/>
    <w:rsid w:val="00794748"/>
    <w:rsid w:val="0079494C"/>
    <w:rsid w:val="00794E4B"/>
    <w:rsid w:val="007950D1"/>
    <w:rsid w:val="007955D8"/>
    <w:rsid w:val="00796C95"/>
    <w:rsid w:val="00797653"/>
    <w:rsid w:val="007A1013"/>
    <w:rsid w:val="007A2522"/>
    <w:rsid w:val="007A2616"/>
    <w:rsid w:val="007A2C9D"/>
    <w:rsid w:val="007A32E1"/>
    <w:rsid w:val="007A419B"/>
    <w:rsid w:val="007A4709"/>
    <w:rsid w:val="007A5FD0"/>
    <w:rsid w:val="007A66A5"/>
    <w:rsid w:val="007B035D"/>
    <w:rsid w:val="007B0942"/>
    <w:rsid w:val="007B1FB0"/>
    <w:rsid w:val="007B43EA"/>
    <w:rsid w:val="007B521F"/>
    <w:rsid w:val="007B54D4"/>
    <w:rsid w:val="007B5710"/>
    <w:rsid w:val="007B6678"/>
    <w:rsid w:val="007B6BE2"/>
    <w:rsid w:val="007B6F39"/>
    <w:rsid w:val="007B70F0"/>
    <w:rsid w:val="007C07AF"/>
    <w:rsid w:val="007C1E77"/>
    <w:rsid w:val="007C24D0"/>
    <w:rsid w:val="007C25F7"/>
    <w:rsid w:val="007C341F"/>
    <w:rsid w:val="007C39A7"/>
    <w:rsid w:val="007C4861"/>
    <w:rsid w:val="007C5049"/>
    <w:rsid w:val="007C5B83"/>
    <w:rsid w:val="007C7F35"/>
    <w:rsid w:val="007C7F55"/>
    <w:rsid w:val="007D07DD"/>
    <w:rsid w:val="007D12CD"/>
    <w:rsid w:val="007D215E"/>
    <w:rsid w:val="007D33FF"/>
    <w:rsid w:val="007D39B6"/>
    <w:rsid w:val="007D3DBE"/>
    <w:rsid w:val="007D41A1"/>
    <w:rsid w:val="007D471C"/>
    <w:rsid w:val="007D4929"/>
    <w:rsid w:val="007D4A6B"/>
    <w:rsid w:val="007E18CF"/>
    <w:rsid w:val="007E3030"/>
    <w:rsid w:val="007E3C98"/>
    <w:rsid w:val="007E60BB"/>
    <w:rsid w:val="007E688D"/>
    <w:rsid w:val="007F00A4"/>
    <w:rsid w:val="007F0CBB"/>
    <w:rsid w:val="007F1156"/>
    <w:rsid w:val="007F19EB"/>
    <w:rsid w:val="007F1DE6"/>
    <w:rsid w:val="007F3882"/>
    <w:rsid w:val="007F3C49"/>
    <w:rsid w:val="007F3E08"/>
    <w:rsid w:val="007F40C1"/>
    <w:rsid w:val="007F4513"/>
    <w:rsid w:val="007F4693"/>
    <w:rsid w:val="007F595A"/>
    <w:rsid w:val="007F5A13"/>
    <w:rsid w:val="007F6426"/>
    <w:rsid w:val="007F72FA"/>
    <w:rsid w:val="00802092"/>
    <w:rsid w:val="0080229D"/>
    <w:rsid w:val="00802754"/>
    <w:rsid w:val="008034BF"/>
    <w:rsid w:val="00803963"/>
    <w:rsid w:val="008039D1"/>
    <w:rsid w:val="00804DE2"/>
    <w:rsid w:val="00806004"/>
    <w:rsid w:val="00806EF0"/>
    <w:rsid w:val="00810445"/>
    <w:rsid w:val="00810762"/>
    <w:rsid w:val="008110BD"/>
    <w:rsid w:val="008110E0"/>
    <w:rsid w:val="00812908"/>
    <w:rsid w:val="00813527"/>
    <w:rsid w:val="00813CD4"/>
    <w:rsid w:val="00813FE4"/>
    <w:rsid w:val="008141C7"/>
    <w:rsid w:val="00814348"/>
    <w:rsid w:val="0081440E"/>
    <w:rsid w:val="0081600A"/>
    <w:rsid w:val="0081665A"/>
    <w:rsid w:val="008168D0"/>
    <w:rsid w:val="00816A67"/>
    <w:rsid w:val="00816EC5"/>
    <w:rsid w:val="008174D1"/>
    <w:rsid w:val="00817549"/>
    <w:rsid w:val="00817577"/>
    <w:rsid w:val="0081761A"/>
    <w:rsid w:val="0082014D"/>
    <w:rsid w:val="00821EE2"/>
    <w:rsid w:val="00822026"/>
    <w:rsid w:val="00822ECA"/>
    <w:rsid w:val="0082313B"/>
    <w:rsid w:val="0082376B"/>
    <w:rsid w:val="00823C39"/>
    <w:rsid w:val="00824EC3"/>
    <w:rsid w:val="00825058"/>
    <w:rsid w:val="00825153"/>
    <w:rsid w:val="00825770"/>
    <w:rsid w:val="00825D50"/>
    <w:rsid w:val="0082614B"/>
    <w:rsid w:val="008269BA"/>
    <w:rsid w:val="00826CBC"/>
    <w:rsid w:val="00830818"/>
    <w:rsid w:val="00831090"/>
    <w:rsid w:val="008329A6"/>
    <w:rsid w:val="00833D17"/>
    <w:rsid w:val="00834D6E"/>
    <w:rsid w:val="0083538D"/>
    <w:rsid w:val="00835B27"/>
    <w:rsid w:val="008368BF"/>
    <w:rsid w:val="00836B64"/>
    <w:rsid w:val="00837064"/>
    <w:rsid w:val="008402E2"/>
    <w:rsid w:val="0084036A"/>
    <w:rsid w:val="008403F9"/>
    <w:rsid w:val="00840428"/>
    <w:rsid w:val="00840E3F"/>
    <w:rsid w:val="008413C1"/>
    <w:rsid w:val="00841488"/>
    <w:rsid w:val="00841BC0"/>
    <w:rsid w:val="00842F0D"/>
    <w:rsid w:val="0084322C"/>
    <w:rsid w:val="008434C2"/>
    <w:rsid w:val="00843A2A"/>
    <w:rsid w:val="00843BB2"/>
    <w:rsid w:val="00843E37"/>
    <w:rsid w:val="008450EC"/>
    <w:rsid w:val="0084535A"/>
    <w:rsid w:val="00845561"/>
    <w:rsid w:val="008460C5"/>
    <w:rsid w:val="00850BAC"/>
    <w:rsid w:val="00850BD8"/>
    <w:rsid w:val="00850BE9"/>
    <w:rsid w:val="008522A6"/>
    <w:rsid w:val="00852E69"/>
    <w:rsid w:val="00853F57"/>
    <w:rsid w:val="00855368"/>
    <w:rsid w:val="00856270"/>
    <w:rsid w:val="00856B0B"/>
    <w:rsid w:val="00856B81"/>
    <w:rsid w:val="00856D32"/>
    <w:rsid w:val="00860F31"/>
    <w:rsid w:val="00863997"/>
    <w:rsid w:val="008639D9"/>
    <w:rsid w:val="00865CE1"/>
    <w:rsid w:val="0086770A"/>
    <w:rsid w:val="00870094"/>
    <w:rsid w:val="008712DB"/>
    <w:rsid w:val="00871362"/>
    <w:rsid w:val="00871553"/>
    <w:rsid w:val="008718C5"/>
    <w:rsid w:val="00872666"/>
    <w:rsid w:val="0087320E"/>
    <w:rsid w:val="00873872"/>
    <w:rsid w:val="0087492C"/>
    <w:rsid w:val="00875FCB"/>
    <w:rsid w:val="00876FDA"/>
    <w:rsid w:val="0087702E"/>
    <w:rsid w:val="00877392"/>
    <w:rsid w:val="008773D5"/>
    <w:rsid w:val="0087791A"/>
    <w:rsid w:val="00877C7C"/>
    <w:rsid w:val="00877FBD"/>
    <w:rsid w:val="00880A1E"/>
    <w:rsid w:val="00880EDA"/>
    <w:rsid w:val="00881F6D"/>
    <w:rsid w:val="00882661"/>
    <w:rsid w:val="008829BC"/>
    <w:rsid w:val="00883FB6"/>
    <w:rsid w:val="00884794"/>
    <w:rsid w:val="0088557F"/>
    <w:rsid w:val="00885958"/>
    <w:rsid w:val="00885B3B"/>
    <w:rsid w:val="00885D93"/>
    <w:rsid w:val="00885ED1"/>
    <w:rsid w:val="00886317"/>
    <w:rsid w:val="008863DE"/>
    <w:rsid w:val="00890B82"/>
    <w:rsid w:val="00891A04"/>
    <w:rsid w:val="00891AF9"/>
    <w:rsid w:val="008923BD"/>
    <w:rsid w:val="00892D5E"/>
    <w:rsid w:val="00892F64"/>
    <w:rsid w:val="00893291"/>
    <w:rsid w:val="00893FE7"/>
    <w:rsid w:val="00896C86"/>
    <w:rsid w:val="008971C0"/>
    <w:rsid w:val="008A0451"/>
    <w:rsid w:val="008A1B41"/>
    <w:rsid w:val="008A21F4"/>
    <w:rsid w:val="008A3F56"/>
    <w:rsid w:val="008A52AA"/>
    <w:rsid w:val="008A5617"/>
    <w:rsid w:val="008A5BC8"/>
    <w:rsid w:val="008A5F31"/>
    <w:rsid w:val="008A693E"/>
    <w:rsid w:val="008A7441"/>
    <w:rsid w:val="008B00B3"/>
    <w:rsid w:val="008B1272"/>
    <w:rsid w:val="008B267A"/>
    <w:rsid w:val="008B531A"/>
    <w:rsid w:val="008B5C70"/>
    <w:rsid w:val="008B63B0"/>
    <w:rsid w:val="008B6B0E"/>
    <w:rsid w:val="008B6E19"/>
    <w:rsid w:val="008B70C7"/>
    <w:rsid w:val="008C0567"/>
    <w:rsid w:val="008C0917"/>
    <w:rsid w:val="008C109F"/>
    <w:rsid w:val="008C215D"/>
    <w:rsid w:val="008C2C71"/>
    <w:rsid w:val="008C2EBF"/>
    <w:rsid w:val="008C31DF"/>
    <w:rsid w:val="008C3C11"/>
    <w:rsid w:val="008C409B"/>
    <w:rsid w:val="008C433E"/>
    <w:rsid w:val="008C473F"/>
    <w:rsid w:val="008C5681"/>
    <w:rsid w:val="008C5E37"/>
    <w:rsid w:val="008C624A"/>
    <w:rsid w:val="008C6A2D"/>
    <w:rsid w:val="008C6A7D"/>
    <w:rsid w:val="008C7196"/>
    <w:rsid w:val="008C77C3"/>
    <w:rsid w:val="008C7D03"/>
    <w:rsid w:val="008D0311"/>
    <w:rsid w:val="008D060D"/>
    <w:rsid w:val="008D0673"/>
    <w:rsid w:val="008D20A9"/>
    <w:rsid w:val="008D2114"/>
    <w:rsid w:val="008D22AB"/>
    <w:rsid w:val="008D4464"/>
    <w:rsid w:val="008D4B4F"/>
    <w:rsid w:val="008D4F1D"/>
    <w:rsid w:val="008D57A7"/>
    <w:rsid w:val="008D5FA2"/>
    <w:rsid w:val="008D6421"/>
    <w:rsid w:val="008D6EBB"/>
    <w:rsid w:val="008D71DB"/>
    <w:rsid w:val="008D76E8"/>
    <w:rsid w:val="008D79BA"/>
    <w:rsid w:val="008E0BCF"/>
    <w:rsid w:val="008E2B37"/>
    <w:rsid w:val="008E38A4"/>
    <w:rsid w:val="008E4A0C"/>
    <w:rsid w:val="008E550F"/>
    <w:rsid w:val="008E63CA"/>
    <w:rsid w:val="008F1E65"/>
    <w:rsid w:val="008F2D05"/>
    <w:rsid w:val="008F2EB4"/>
    <w:rsid w:val="008F3496"/>
    <w:rsid w:val="008F4A9F"/>
    <w:rsid w:val="008F4D62"/>
    <w:rsid w:val="008F4E83"/>
    <w:rsid w:val="008F74F6"/>
    <w:rsid w:val="008F7577"/>
    <w:rsid w:val="009012F9"/>
    <w:rsid w:val="00902BFF"/>
    <w:rsid w:val="00903A2E"/>
    <w:rsid w:val="009048AA"/>
    <w:rsid w:val="009058F0"/>
    <w:rsid w:val="00905D5C"/>
    <w:rsid w:val="00905D71"/>
    <w:rsid w:val="009061DE"/>
    <w:rsid w:val="009079DF"/>
    <w:rsid w:val="009112A4"/>
    <w:rsid w:val="00911768"/>
    <w:rsid w:val="009129EB"/>
    <w:rsid w:val="00912A34"/>
    <w:rsid w:val="00913FCC"/>
    <w:rsid w:val="009142FB"/>
    <w:rsid w:val="00914D22"/>
    <w:rsid w:val="009156E5"/>
    <w:rsid w:val="00915C82"/>
    <w:rsid w:val="009161C0"/>
    <w:rsid w:val="00916461"/>
    <w:rsid w:val="00916474"/>
    <w:rsid w:val="00916A12"/>
    <w:rsid w:val="00916A4C"/>
    <w:rsid w:val="009172AB"/>
    <w:rsid w:val="00917B99"/>
    <w:rsid w:val="009201E8"/>
    <w:rsid w:val="00920434"/>
    <w:rsid w:val="00920839"/>
    <w:rsid w:val="00920E48"/>
    <w:rsid w:val="0092141B"/>
    <w:rsid w:val="009216C1"/>
    <w:rsid w:val="00922699"/>
    <w:rsid w:val="009226F0"/>
    <w:rsid w:val="009239B6"/>
    <w:rsid w:val="00923B06"/>
    <w:rsid w:val="009240CB"/>
    <w:rsid w:val="0092435B"/>
    <w:rsid w:val="00926071"/>
    <w:rsid w:val="0092618A"/>
    <w:rsid w:val="00927B44"/>
    <w:rsid w:val="0093078B"/>
    <w:rsid w:val="009324CB"/>
    <w:rsid w:val="0093274D"/>
    <w:rsid w:val="00932E45"/>
    <w:rsid w:val="00933052"/>
    <w:rsid w:val="00933498"/>
    <w:rsid w:val="009337F3"/>
    <w:rsid w:val="009341FB"/>
    <w:rsid w:val="00934DC1"/>
    <w:rsid w:val="00935970"/>
    <w:rsid w:val="00935BC5"/>
    <w:rsid w:val="00935ED1"/>
    <w:rsid w:val="00936392"/>
    <w:rsid w:val="0093665F"/>
    <w:rsid w:val="00936C1A"/>
    <w:rsid w:val="00937059"/>
    <w:rsid w:val="009372E1"/>
    <w:rsid w:val="00937988"/>
    <w:rsid w:val="00937F0B"/>
    <w:rsid w:val="0094080F"/>
    <w:rsid w:val="009411D3"/>
    <w:rsid w:val="00942830"/>
    <w:rsid w:val="0094301A"/>
    <w:rsid w:val="00943F60"/>
    <w:rsid w:val="00946212"/>
    <w:rsid w:val="00946A1A"/>
    <w:rsid w:val="00947210"/>
    <w:rsid w:val="0094789B"/>
    <w:rsid w:val="00947B30"/>
    <w:rsid w:val="00950652"/>
    <w:rsid w:val="00950A76"/>
    <w:rsid w:val="00950C7B"/>
    <w:rsid w:val="00950C95"/>
    <w:rsid w:val="00951272"/>
    <w:rsid w:val="00951522"/>
    <w:rsid w:val="00951AAE"/>
    <w:rsid w:val="0095214E"/>
    <w:rsid w:val="00952FB0"/>
    <w:rsid w:val="00953782"/>
    <w:rsid w:val="00955615"/>
    <w:rsid w:val="00955ED8"/>
    <w:rsid w:val="009564F7"/>
    <w:rsid w:val="00956698"/>
    <w:rsid w:val="00956C6C"/>
    <w:rsid w:val="00957C37"/>
    <w:rsid w:val="00957D65"/>
    <w:rsid w:val="00960109"/>
    <w:rsid w:val="00962D17"/>
    <w:rsid w:val="00963311"/>
    <w:rsid w:val="009638A0"/>
    <w:rsid w:val="00963FC3"/>
    <w:rsid w:val="009652CD"/>
    <w:rsid w:val="00965720"/>
    <w:rsid w:val="00965A1F"/>
    <w:rsid w:val="009672B3"/>
    <w:rsid w:val="00970644"/>
    <w:rsid w:val="009713A9"/>
    <w:rsid w:val="00973439"/>
    <w:rsid w:val="00973756"/>
    <w:rsid w:val="009742B9"/>
    <w:rsid w:val="0097480E"/>
    <w:rsid w:val="0097499F"/>
    <w:rsid w:val="00974A2F"/>
    <w:rsid w:val="0097577A"/>
    <w:rsid w:val="00975CE8"/>
    <w:rsid w:val="00975D4D"/>
    <w:rsid w:val="009762AC"/>
    <w:rsid w:val="009774D6"/>
    <w:rsid w:val="00977773"/>
    <w:rsid w:val="00981838"/>
    <w:rsid w:val="00981C5B"/>
    <w:rsid w:val="00983A33"/>
    <w:rsid w:val="00983D97"/>
    <w:rsid w:val="009846C7"/>
    <w:rsid w:val="00986B63"/>
    <w:rsid w:val="00986F00"/>
    <w:rsid w:val="00987F92"/>
    <w:rsid w:val="00991053"/>
    <w:rsid w:val="00991E89"/>
    <w:rsid w:val="00992E0C"/>
    <w:rsid w:val="00993A76"/>
    <w:rsid w:val="00994012"/>
    <w:rsid w:val="00994F5B"/>
    <w:rsid w:val="00995040"/>
    <w:rsid w:val="00996DB6"/>
    <w:rsid w:val="00996F22"/>
    <w:rsid w:val="009973DD"/>
    <w:rsid w:val="00997495"/>
    <w:rsid w:val="009974D2"/>
    <w:rsid w:val="009A00C2"/>
    <w:rsid w:val="009A00DA"/>
    <w:rsid w:val="009A04D9"/>
    <w:rsid w:val="009A1267"/>
    <w:rsid w:val="009A3B52"/>
    <w:rsid w:val="009A4384"/>
    <w:rsid w:val="009A4929"/>
    <w:rsid w:val="009A4F01"/>
    <w:rsid w:val="009A5984"/>
    <w:rsid w:val="009A5B21"/>
    <w:rsid w:val="009A60AD"/>
    <w:rsid w:val="009A6972"/>
    <w:rsid w:val="009A6E9D"/>
    <w:rsid w:val="009A7CD5"/>
    <w:rsid w:val="009B100F"/>
    <w:rsid w:val="009B11F7"/>
    <w:rsid w:val="009B276A"/>
    <w:rsid w:val="009B27BB"/>
    <w:rsid w:val="009B2D73"/>
    <w:rsid w:val="009B3200"/>
    <w:rsid w:val="009B344A"/>
    <w:rsid w:val="009B433B"/>
    <w:rsid w:val="009B44EB"/>
    <w:rsid w:val="009B6610"/>
    <w:rsid w:val="009C088C"/>
    <w:rsid w:val="009C136B"/>
    <w:rsid w:val="009C2109"/>
    <w:rsid w:val="009C24A8"/>
    <w:rsid w:val="009C3E36"/>
    <w:rsid w:val="009C41D8"/>
    <w:rsid w:val="009C49FC"/>
    <w:rsid w:val="009C4ABB"/>
    <w:rsid w:val="009C4DBC"/>
    <w:rsid w:val="009C4EA8"/>
    <w:rsid w:val="009C50B9"/>
    <w:rsid w:val="009C606C"/>
    <w:rsid w:val="009C6378"/>
    <w:rsid w:val="009C6CBB"/>
    <w:rsid w:val="009C6E20"/>
    <w:rsid w:val="009C6EC6"/>
    <w:rsid w:val="009C70B5"/>
    <w:rsid w:val="009C7962"/>
    <w:rsid w:val="009D0FA9"/>
    <w:rsid w:val="009D1BB8"/>
    <w:rsid w:val="009D28F6"/>
    <w:rsid w:val="009D2F91"/>
    <w:rsid w:val="009D377B"/>
    <w:rsid w:val="009D3934"/>
    <w:rsid w:val="009D5053"/>
    <w:rsid w:val="009D5DE1"/>
    <w:rsid w:val="009D73D1"/>
    <w:rsid w:val="009E0214"/>
    <w:rsid w:val="009E05EA"/>
    <w:rsid w:val="009E0730"/>
    <w:rsid w:val="009E0AF2"/>
    <w:rsid w:val="009E0B14"/>
    <w:rsid w:val="009E230C"/>
    <w:rsid w:val="009E2688"/>
    <w:rsid w:val="009E27B6"/>
    <w:rsid w:val="009E3452"/>
    <w:rsid w:val="009E3680"/>
    <w:rsid w:val="009E3E70"/>
    <w:rsid w:val="009E550B"/>
    <w:rsid w:val="009E56B2"/>
    <w:rsid w:val="009E5CE6"/>
    <w:rsid w:val="009E5DB4"/>
    <w:rsid w:val="009E5EEE"/>
    <w:rsid w:val="009E6724"/>
    <w:rsid w:val="009E688C"/>
    <w:rsid w:val="009E68DA"/>
    <w:rsid w:val="009E6C43"/>
    <w:rsid w:val="009F0BEE"/>
    <w:rsid w:val="009F0C27"/>
    <w:rsid w:val="009F0C8D"/>
    <w:rsid w:val="009F24D9"/>
    <w:rsid w:val="009F2A9E"/>
    <w:rsid w:val="009F342D"/>
    <w:rsid w:val="009F38C1"/>
    <w:rsid w:val="009F419E"/>
    <w:rsid w:val="009F4419"/>
    <w:rsid w:val="009F47FC"/>
    <w:rsid w:val="009F5CEA"/>
    <w:rsid w:val="009F5D77"/>
    <w:rsid w:val="009F7639"/>
    <w:rsid w:val="009F7EEA"/>
    <w:rsid w:val="00A01863"/>
    <w:rsid w:val="00A01DD7"/>
    <w:rsid w:val="00A02A3D"/>
    <w:rsid w:val="00A02D38"/>
    <w:rsid w:val="00A03F57"/>
    <w:rsid w:val="00A0479B"/>
    <w:rsid w:val="00A05646"/>
    <w:rsid w:val="00A0614F"/>
    <w:rsid w:val="00A0666B"/>
    <w:rsid w:val="00A06C36"/>
    <w:rsid w:val="00A115EF"/>
    <w:rsid w:val="00A11D07"/>
    <w:rsid w:val="00A13548"/>
    <w:rsid w:val="00A1465A"/>
    <w:rsid w:val="00A1465F"/>
    <w:rsid w:val="00A153F2"/>
    <w:rsid w:val="00A15B01"/>
    <w:rsid w:val="00A15BB3"/>
    <w:rsid w:val="00A15DFF"/>
    <w:rsid w:val="00A15E4D"/>
    <w:rsid w:val="00A15EF7"/>
    <w:rsid w:val="00A163FD"/>
    <w:rsid w:val="00A16C0A"/>
    <w:rsid w:val="00A172BD"/>
    <w:rsid w:val="00A17578"/>
    <w:rsid w:val="00A17595"/>
    <w:rsid w:val="00A17903"/>
    <w:rsid w:val="00A20DA4"/>
    <w:rsid w:val="00A20E7C"/>
    <w:rsid w:val="00A21A24"/>
    <w:rsid w:val="00A22595"/>
    <w:rsid w:val="00A22DC3"/>
    <w:rsid w:val="00A2326B"/>
    <w:rsid w:val="00A23CC5"/>
    <w:rsid w:val="00A242C8"/>
    <w:rsid w:val="00A24B42"/>
    <w:rsid w:val="00A25F85"/>
    <w:rsid w:val="00A26339"/>
    <w:rsid w:val="00A271D7"/>
    <w:rsid w:val="00A27439"/>
    <w:rsid w:val="00A27FC2"/>
    <w:rsid w:val="00A30C80"/>
    <w:rsid w:val="00A31F0F"/>
    <w:rsid w:val="00A32BF6"/>
    <w:rsid w:val="00A32D9B"/>
    <w:rsid w:val="00A34017"/>
    <w:rsid w:val="00A3500E"/>
    <w:rsid w:val="00A3504D"/>
    <w:rsid w:val="00A3623C"/>
    <w:rsid w:val="00A36845"/>
    <w:rsid w:val="00A36DFA"/>
    <w:rsid w:val="00A37003"/>
    <w:rsid w:val="00A372C6"/>
    <w:rsid w:val="00A37554"/>
    <w:rsid w:val="00A377F7"/>
    <w:rsid w:val="00A37925"/>
    <w:rsid w:val="00A37AEA"/>
    <w:rsid w:val="00A37EB9"/>
    <w:rsid w:val="00A401C1"/>
    <w:rsid w:val="00A419E9"/>
    <w:rsid w:val="00A42512"/>
    <w:rsid w:val="00A42862"/>
    <w:rsid w:val="00A42E66"/>
    <w:rsid w:val="00A43376"/>
    <w:rsid w:val="00A433BD"/>
    <w:rsid w:val="00A43471"/>
    <w:rsid w:val="00A44706"/>
    <w:rsid w:val="00A515B0"/>
    <w:rsid w:val="00A518EB"/>
    <w:rsid w:val="00A51AEE"/>
    <w:rsid w:val="00A51EEB"/>
    <w:rsid w:val="00A52DFA"/>
    <w:rsid w:val="00A53D60"/>
    <w:rsid w:val="00A544D0"/>
    <w:rsid w:val="00A547C2"/>
    <w:rsid w:val="00A547D0"/>
    <w:rsid w:val="00A55089"/>
    <w:rsid w:val="00A55150"/>
    <w:rsid w:val="00A557CC"/>
    <w:rsid w:val="00A56084"/>
    <w:rsid w:val="00A560AA"/>
    <w:rsid w:val="00A57FB5"/>
    <w:rsid w:val="00A6032A"/>
    <w:rsid w:val="00A60D07"/>
    <w:rsid w:val="00A60FC1"/>
    <w:rsid w:val="00A612EC"/>
    <w:rsid w:val="00A622C8"/>
    <w:rsid w:val="00A63264"/>
    <w:rsid w:val="00A63369"/>
    <w:rsid w:val="00A64379"/>
    <w:rsid w:val="00A64B8A"/>
    <w:rsid w:val="00A65793"/>
    <w:rsid w:val="00A66D2B"/>
    <w:rsid w:val="00A70167"/>
    <w:rsid w:val="00A7406B"/>
    <w:rsid w:val="00A7429F"/>
    <w:rsid w:val="00A74940"/>
    <w:rsid w:val="00A756F1"/>
    <w:rsid w:val="00A75BC7"/>
    <w:rsid w:val="00A75FFD"/>
    <w:rsid w:val="00A7709C"/>
    <w:rsid w:val="00A7736F"/>
    <w:rsid w:val="00A778A2"/>
    <w:rsid w:val="00A81918"/>
    <w:rsid w:val="00A81947"/>
    <w:rsid w:val="00A81A2B"/>
    <w:rsid w:val="00A823A0"/>
    <w:rsid w:val="00A830CC"/>
    <w:rsid w:val="00A83E1A"/>
    <w:rsid w:val="00A84ABA"/>
    <w:rsid w:val="00A84F17"/>
    <w:rsid w:val="00A868FC"/>
    <w:rsid w:val="00A874B3"/>
    <w:rsid w:val="00A90086"/>
    <w:rsid w:val="00A9030D"/>
    <w:rsid w:val="00A92518"/>
    <w:rsid w:val="00A932F1"/>
    <w:rsid w:val="00A9366B"/>
    <w:rsid w:val="00A9425E"/>
    <w:rsid w:val="00A94744"/>
    <w:rsid w:val="00A9510E"/>
    <w:rsid w:val="00A95651"/>
    <w:rsid w:val="00A957DE"/>
    <w:rsid w:val="00A9590F"/>
    <w:rsid w:val="00A9620F"/>
    <w:rsid w:val="00A964D5"/>
    <w:rsid w:val="00A965CA"/>
    <w:rsid w:val="00A96A4C"/>
    <w:rsid w:val="00A9700C"/>
    <w:rsid w:val="00A97263"/>
    <w:rsid w:val="00A97681"/>
    <w:rsid w:val="00A97DE2"/>
    <w:rsid w:val="00A97F54"/>
    <w:rsid w:val="00AA0529"/>
    <w:rsid w:val="00AA06C4"/>
    <w:rsid w:val="00AA1DCC"/>
    <w:rsid w:val="00AA20D7"/>
    <w:rsid w:val="00AA35BD"/>
    <w:rsid w:val="00AA3F7C"/>
    <w:rsid w:val="00AA544C"/>
    <w:rsid w:val="00AA5B2F"/>
    <w:rsid w:val="00AA5F13"/>
    <w:rsid w:val="00AA60B0"/>
    <w:rsid w:val="00AA61A6"/>
    <w:rsid w:val="00AA7483"/>
    <w:rsid w:val="00AB0948"/>
    <w:rsid w:val="00AB0BC3"/>
    <w:rsid w:val="00AB58E6"/>
    <w:rsid w:val="00AB58E9"/>
    <w:rsid w:val="00AB5D95"/>
    <w:rsid w:val="00AB5ED2"/>
    <w:rsid w:val="00AB7F2F"/>
    <w:rsid w:val="00AC1AF4"/>
    <w:rsid w:val="00AC2B45"/>
    <w:rsid w:val="00AC3BF0"/>
    <w:rsid w:val="00AC4DD0"/>
    <w:rsid w:val="00AC50E2"/>
    <w:rsid w:val="00AC511C"/>
    <w:rsid w:val="00AC5A6B"/>
    <w:rsid w:val="00AC6142"/>
    <w:rsid w:val="00AC62E9"/>
    <w:rsid w:val="00AC67AF"/>
    <w:rsid w:val="00AD03E8"/>
    <w:rsid w:val="00AD059A"/>
    <w:rsid w:val="00AD071B"/>
    <w:rsid w:val="00AD12CE"/>
    <w:rsid w:val="00AD14E9"/>
    <w:rsid w:val="00AD1600"/>
    <w:rsid w:val="00AD1796"/>
    <w:rsid w:val="00AD479B"/>
    <w:rsid w:val="00AD530C"/>
    <w:rsid w:val="00AD555F"/>
    <w:rsid w:val="00AD5C02"/>
    <w:rsid w:val="00AD6126"/>
    <w:rsid w:val="00AD6A34"/>
    <w:rsid w:val="00AD6CCA"/>
    <w:rsid w:val="00AE0FCC"/>
    <w:rsid w:val="00AE28EB"/>
    <w:rsid w:val="00AE4856"/>
    <w:rsid w:val="00AE5169"/>
    <w:rsid w:val="00AE542C"/>
    <w:rsid w:val="00AF03EB"/>
    <w:rsid w:val="00AF071F"/>
    <w:rsid w:val="00AF09A2"/>
    <w:rsid w:val="00AF140F"/>
    <w:rsid w:val="00AF1EAF"/>
    <w:rsid w:val="00AF2F0C"/>
    <w:rsid w:val="00AF39F8"/>
    <w:rsid w:val="00AF3B33"/>
    <w:rsid w:val="00AF3DFE"/>
    <w:rsid w:val="00AF47BD"/>
    <w:rsid w:val="00AF5427"/>
    <w:rsid w:val="00AF59AE"/>
    <w:rsid w:val="00AF61B1"/>
    <w:rsid w:val="00AF6740"/>
    <w:rsid w:val="00AF6915"/>
    <w:rsid w:val="00B00BF1"/>
    <w:rsid w:val="00B00D52"/>
    <w:rsid w:val="00B01646"/>
    <w:rsid w:val="00B02907"/>
    <w:rsid w:val="00B03866"/>
    <w:rsid w:val="00B03B63"/>
    <w:rsid w:val="00B0520E"/>
    <w:rsid w:val="00B063B9"/>
    <w:rsid w:val="00B071D0"/>
    <w:rsid w:val="00B100DB"/>
    <w:rsid w:val="00B102F9"/>
    <w:rsid w:val="00B10F09"/>
    <w:rsid w:val="00B10FDE"/>
    <w:rsid w:val="00B11259"/>
    <w:rsid w:val="00B127D7"/>
    <w:rsid w:val="00B12DEE"/>
    <w:rsid w:val="00B1501B"/>
    <w:rsid w:val="00B15979"/>
    <w:rsid w:val="00B15DFC"/>
    <w:rsid w:val="00B169DF"/>
    <w:rsid w:val="00B17CE0"/>
    <w:rsid w:val="00B17F70"/>
    <w:rsid w:val="00B20629"/>
    <w:rsid w:val="00B20B06"/>
    <w:rsid w:val="00B20CD5"/>
    <w:rsid w:val="00B22B85"/>
    <w:rsid w:val="00B23601"/>
    <w:rsid w:val="00B2371A"/>
    <w:rsid w:val="00B23C8C"/>
    <w:rsid w:val="00B242A4"/>
    <w:rsid w:val="00B24FF4"/>
    <w:rsid w:val="00B25325"/>
    <w:rsid w:val="00B26D02"/>
    <w:rsid w:val="00B26D29"/>
    <w:rsid w:val="00B26FE1"/>
    <w:rsid w:val="00B27619"/>
    <w:rsid w:val="00B27670"/>
    <w:rsid w:val="00B307AF"/>
    <w:rsid w:val="00B30AB9"/>
    <w:rsid w:val="00B31049"/>
    <w:rsid w:val="00B328A0"/>
    <w:rsid w:val="00B337A6"/>
    <w:rsid w:val="00B33892"/>
    <w:rsid w:val="00B33D08"/>
    <w:rsid w:val="00B33EBD"/>
    <w:rsid w:val="00B34B60"/>
    <w:rsid w:val="00B350F3"/>
    <w:rsid w:val="00B3521B"/>
    <w:rsid w:val="00B36572"/>
    <w:rsid w:val="00B37991"/>
    <w:rsid w:val="00B37D96"/>
    <w:rsid w:val="00B40876"/>
    <w:rsid w:val="00B411C6"/>
    <w:rsid w:val="00B4235D"/>
    <w:rsid w:val="00B4266C"/>
    <w:rsid w:val="00B43017"/>
    <w:rsid w:val="00B4326C"/>
    <w:rsid w:val="00B43CDB"/>
    <w:rsid w:val="00B44D8F"/>
    <w:rsid w:val="00B44F8C"/>
    <w:rsid w:val="00B4548B"/>
    <w:rsid w:val="00B45C00"/>
    <w:rsid w:val="00B45F16"/>
    <w:rsid w:val="00B46F67"/>
    <w:rsid w:val="00B47769"/>
    <w:rsid w:val="00B47C9E"/>
    <w:rsid w:val="00B47CEB"/>
    <w:rsid w:val="00B509BA"/>
    <w:rsid w:val="00B51268"/>
    <w:rsid w:val="00B51299"/>
    <w:rsid w:val="00B51A3C"/>
    <w:rsid w:val="00B52618"/>
    <w:rsid w:val="00B5387B"/>
    <w:rsid w:val="00B53DAC"/>
    <w:rsid w:val="00B53F62"/>
    <w:rsid w:val="00B54034"/>
    <w:rsid w:val="00B54D69"/>
    <w:rsid w:val="00B54E8E"/>
    <w:rsid w:val="00B554A8"/>
    <w:rsid w:val="00B558B8"/>
    <w:rsid w:val="00B5747C"/>
    <w:rsid w:val="00B577A2"/>
    <w:rsid w:val="00B60793"/>
    <w:rsid w:val="00B61AB5"/>
    <w:rsid w:val="00B61C07"/>
    <w:rsid w:val="00B61E87"/>
    <w:rsid w:val="00B61EEE"/>
    <w:rsid w:val="00B61EF1"/>
    <w:rsid w:val="00B63741"/>
    <w:rsid w:val="00B639E5"/>
    <w:rsid w:val="00B647DC"/>
    <w:rsid w:val="00B655E6"/>
    <w:rsid w:val="00B65795"/>
    <w:rsid w:val="00B657F7"/>
    <w:rsid w:val="00B65A2F"/>
    <w:rsid w:val="00B65E8F"/>
    <w:rsid w:val="00B65E9F"/>
    <w:rsid w:val="00B66D67"/>
    <w:rsid w:val="00B67098"/>
    <w:rsid w:val="00B67666"/>
    <w:rsid w:val="00B70606"/>
    <w:rsid w:val="00B70A42"/>
    <w:rsid w:val="00B714D3"/>
    <w:rsid w:val="00B71956"/>
    <w:rsid w:val="00B71BA2"/>
    <w:rsid w:val="00B726CE"/>
    <w:rsid w:val="00B72F40"/>
    <w:rsid w:val="00B738FD"/>
    <w:rsid w:val="00B73F1B"/>
    <w:rsid w:val="00B74908"/>
    <w:rsid w:val="00B753E8"/>
    <w:rsid w:val="00B766E6"/>
    <w:rsid w:val="00B76D1C"/>
    <w:rsid w:val="00B77B7E"/>
    <w:rsid w:val="00B77CD2"/>
    <w:rsid w:val="00B80736"/>
    <w:rsid w:val="00B807AA"/>
    <w:rsid w:val="00B8111B"/>
    <w:rsid w:val="00B82CB9"/>
    <w:rsid w:val="00B82D9A"/>
    <w:rsid w:val="00B831F4"/>
    <w:rsid w:val="00B83BFE"/>
    <w:rsid w:val="00B83E43"/>
    <w:rsid w:val="00B84056"/>
    <w:rsid w:val="00B84506"/>
    <w:rsid w:val="00B84B40"/>
    <w:rsid w:val="00B85358"/>
    <w:rsid w:val="00B86A92"/>
    <w:rsid w:val="00B87116"/>
    <w:rsid w:val="00B877A8"/>
    <w:rsid w:val="00B87E87"/>
    <w:rsid w:val="00B9044F"/>
    <w:rsid w:val="00B9157A"/>
    <w:rsid w:val="00B921EB"/>
    <w:rsid w:val="00B92627"/>
    <w:rsid w:val="00B929A0"/>
    <w:rsid w:val="00B92B0B"/>
    <w:rsid w:val="00B94625"/>
    <w:rsid w:val="00B95E3E"/>
    <w:rsid w:val="00B96366"/>
    <w:rsid w:val="00B9654C"/>
    <w:rsid w:val="00B96B1E"/>
    <w:rsid w:val="00B96BDD"/>
    <w:rsid w:val="00B97402"/>
    <w:rsid w:val="00B9781F"/>
    <w:rsid w:val="00B97C85"/>
    <w:rsid w:val="00B97F68"/>
    <w:rsid w:val="00BA10FD"/>
    <w:rsid w:val="00BA1A37"/>
    <w:rsid w:val="00BA1BA5"/>
    <w:rsid w:val="00BA2C1C"/>
    <w:rsid w:val="00BA43CE"/>
    <w:rsid w:val="00BA4CB0"/>
    <w:rsid w:val="00BA5CFA"/>
    <w:rsid w:val="00BA6283"/>
    <w:rsid w:val="00BA76B0"/>
    <w:rsid w:val="00BA78C3"/>
    <w:rsid w:val="00BA7C50"/>
    <w:rsid w:val="00BB06D8"/>
    <w:rsid w:val="00BB0B78"/>
    <w:rsid w:val="00BB1200"/>
    <w:rsid w:val="00BB1FFB"/>
    <w:rsid w:val="00BB4D0D"/>
    <w:rsid w:val="00BB58D1"/>
    <w:rsid w:val="00BB694D"/>
    <w:rsid w:val="00BB73F9"/>
    <w:rsid w:val="00BB7D85"/>
    <w:rsid w:val="00BC00B8"/>
    <w:rsid w:val="00BC08E9"/>
    <w:rsid w:val="00BC0A9B"/>
    <w:rsid w:val="00BC0C0F"/>
    <w:rsid w:val="00BC0C4C"/>
    <w:rsid w:val="00BC0EA8"/>
    <w:rsid w:val="00BC26CB"/>
    <w:rsid w:val="00BC26FF"/>
    <w:rsid w:val="00BC2D34"/>
    <w:rsid w:val="00BC4A48"/>
    <w:rsid w:val="00BC56BC"/>
    <w:rsid w:val="00BC60AE"/>
    <w:rsid w:val="00BC6F5E"/>
    <w:rsid w:val="00BC7E6A"/>
    <w:rsid w:val="00BD03A2"/>
    <w:rsid w:val="00BD2355"/>
    <w:rsid w:val="00BD2A00"/>
    <w:rsid w:val="00BD2B5E"/>
    <w:rsid w:val="00BD3484"/>
    <w:rsid w:val="00BD46DB"/>
    <w:rsid w:val="00BD5B71"/>
    <w:rsid w:val="00BD74DE"/>
    <w:rsid w:val="00BD7542"/>
    <w:rsid w:val="00BE0457"/>
    <w:rsid w:val="00BE2A4E"/>
    <w:rsid w:val="00BE68AC"/>
    <w:rsid w:val="00BF0573"/>
    <w:rsid w:val="00BF340B"/>
    <w:rsid w:val="00BF3AB2"/>
    <w:rsid w:val="00BF3EE6"/>
    <w:rsid w:val="00BF44FC"/>
    <w:rsid w:val="00BF5EA0"/>
    <w:rsid w:val="00BF6387"/>
    <w:rsid w:val="00BF6944"/>
    <w:rsid w:val="00BF6F5D"/>
    <w:rsid w:val="00BF6FEB"/>
    <w:rsid w:val="00BF7165"/>
    <w:rsid w:val="00C01115"/>
    <w:rsid w:val="00C0114A"/>
    <w:rsid w:val="00C0304E"/>
    <w:rsid w:val="00C038DA"/>
    <w:rsid w:val="00C04A67"/>
    <w:rsid w:val="00C0550D"/>
    <w:rsid w:val="00C05E21"/>
    <w:rsid w:val="00C066BE"/>
    <w:rsid w:val="00C06928"/>
    <w:rsid w:val="00C06E5D"/>
    <w:rsid w:val="00C07914"/>
    <w:rsid w:val="00C1056E"/>
    <w:rsid w:val="00C107C1"/>
    <w:rsid w:val="00C1094E"/>
    <w:rsid w:val="00C10D8E"/>
    <w:rsid w:val="00C113B6"/>
    <w:rsid w:val="00C11715"/>
    <w:rsid w:val="00C11E8E"/>
    <w:rsid w:val="00C126E3"/>
    <w:rsid w:val="00C127B0"/>
    <w:rsid w:val="00C13F4A"/>
    <w:rsid w:val="00C145AC"/>
    <w:rsid w:val="00C14682"/>
    <w:rsid w:val="00C14C06"/>
    <w:rsid w:val="00C15C7A"/>
    <w:rsid w:val="00C164E8"/>
    <w:rsid w:val="00C1715D"/>
    <w:rsid w:val="00C17265"/>
    <w:rsid w:val="00C17783"/>
    <w:rsid w:val="00C1789A"/>
    <w:rsid w:val="00C200AF"/>
    <w:rsid w:val="00C21B56"/>
    <w:rsid w:val="00C22CC7"/>
    <w:rsid w:val="00C22EB2"/>
    <w:rsid w:val="00C242B5"/>
    <w:rsid w:val="00C24D21"/>
    <w:rsid w:val="00C26226"/>
    <w:rsid w:val="00C26280"/>
    <w:rsid w:val="00C266CB"/>
    <w:rsid w:val="00C27662"/>
    <w:rsid w:val="00C3060C"/>
    <w:rsid w:val="00C30919"/>
    <w:rsid w:val="00C316AC"/>
    <w:rsid w:val="00C339A4"/>
    <w:rsid w:val="00C33A31"/>
    <w:rsid w:val="00C34D99"/>
    <w:rsid w:val="00C35526"/>
    <w:rsid w:val="00C35A11"/>
    <w:rsid w:val="00C36F28"/>
    <w:rsid w:val="00C37243"/>
    <w:rsid w:val="00C40091"/>
    <w:rsid w:val="00C400FB"/>
    <w:rsid w:val="00C409C0"/>
    <w:rsid w:val="00C4139E"/>
    <w:rsid w:val="00C423A7"/>
    <w:rsid w:val="00C43393"/>
    <w:rsid w:val="00C44794"/>
    <w:rsid w:val="00C451C0"/>
    <w:rsid w:val="00C4522F"/>
    <w:rsid w:val="00C45BD9"/>
    <w:rsid w:val="00C46306"/>
    <w:rsid w:val="00C465D5"/>
    <w:rsid w:val="00C466B3"/>
    <w:rsid w:val="00C47038"/>
    <w:rsid w:val="00C47486"/>
    <w:rsid w:val="00C47AD0"/>
    <w:rsid w:val="00C47DB6"/>
    <w:rsid w:val="00C50399"/>
    <w:rsid w:val="00C51E5F"/>
    <w:rsid w:val="00C5212C"/>
    <w:rsid w:val="00C5380C"/>
    <w:rsid w:val="00C53C5C"/>
    <w:rsid w:val="00C542C5"/>
    <w:rsid w:val="00C54521"/>
    <w:rsid w:val="00C54865"/>
    <w:rsid w:val="00C5490D"/>
    <w:rsid w:val="00C5509F"/>
    <w:rsid w:val="00C56047"/>
    <w:rsid w:val="00C56A66"/>
    <w:rsid w:val="00C571E0"/>
    <w:rsid w:val="00C57726"/>
    <w:rsid w:val="00C6100F"/>
    <w:rsid w:val="00C61E3F"/>
    <w:rsid w:val="00C63149"/>
    <w:rsid w:val="00C63382"/>
    <w:rsid w:val="00C6381B"/>
    <w:rsid w:val="00C63FC2"/>
    <w:rsid w:val="00C6526E"/>
    <w:rsid w:val="00C65A4C"/>
    <w:rsid w:val="00C66376"/>
    <w:rsid w:val="00C66C92"/>
    <w:rsid w:val="00C67234"/>
    <w:rsid w:val="00C70C53"/>
    <w:rsid w:val="00C716CF"/>
    <w:rsid w:val="00C71A5B"/>
    <w:rsid w:val="00C722E9"/>
    <w:rsid w:val="00C7392C"/>
    <w:rsid w:val="00C73AAA"/>
    <w:rsid w:val="00C747D4"/>
    <w:rsid w:val="00C7536A"/>
    <w:rsid w:val="00C75386"/>
    <w:rsid w:val="00C76969"/>
    <w:rsid w:val="00C80C67"/>
    <w:rsid w:val="00C80D08"/>
    <w:rsid w:val="00C81078"/>
    <w:rsid w:val="00C813D6"/>
    <w:rsid w:val="00C81451"/>
    <w:rsid w:val="00C81CE9"/>
    <w:rsid w:val="00C82A9E"/>
    <w:rsid w:val="00C82D7B"/>
    <w:rsid w:val="00C82ECC"/>
    <w:rsid w:val="00C82EFF"/>
    <w:rsid w:val="00C83822"/>
    <w:rsid w:val="00C83DA5"/>
    <w:rsid w:val="00C83EB5"/>
    <w:rsid w:val="00C83F0C"/>
    <w:rsid w:val="00C8514F"/>
    <w:rsid w:val="00C85DC0"/>
    <w:rsid w:val="00C85ED7"/>
    <w:rsid w:val="00C8621B"/>
    <w:rsid w:val="00C86BC7"/>
    <w:rsid w:val="00C86CD8"/>
    <w:rsid w:val="00C8793A"/>
    <w:rsid w:val="00C901EE"/>
    <w:rsid w:val="00C909CF"/>
    <w:rsid w:val="00C90F07"/>
    <w:rsid w:val="00C914B6"/>
    <w:rsid w:val="00C918BD"/>
    <w:rsid w:val="00C91B46"/>
    <w:rsid w:val="00C91BC5"/>
    <w:rsid w:val="00C9658D"/>
    <w:rsid w:val="00C9709D"/>
    <w:rsid w:val="00CA28A3"/>
    <w:rsid w:val="00CA3A77"/>
    <w:rsid w:val="00CA4186"/>
    <w:rsid w:val="00CA48B5"/>
    <w:rsid w:val="00CA4C97"/>
    <w:rsid w:val="00CA5231"/>
    <w:rsid w:val="00CA5C70"/>
    <w:rsid w:val="00CA642F"/>
    <w:rsid w:val="00CA6F0A"/>
    <w:rsid w:val="00CA71B2"/>
    <w:rsid w:val="00CA7967"/>
    <w:rsid w:val="00CB0D8B"/>
    <w:rsid w:val="00CB1293"/>
    <w:rsid w:val="00CB1DDA"/>
    <w:rsid w:val="00CB358B"/>
    <w:rsid w:val="00CB389E"/>
    <w:rsid w:val="00CB3A57"/>
    <w:rsid w:val="00CB5BAB"/>
    <w:rsid w:val="00CB7A16"/>
    <w:rsid w:val="00CC0CC4"/>
    <w:rsid w:val="00CC2E86"/>
    <w:rsid w:val="00CC3302"/>
    <w:rsid w:val="00CC3B9C"/>
    <w:rsid w:val="00CC3D29"/>
    <w:rsid w:val="00CC3DD5"/>
    <w:rsid w:val="00CC57A8"/>
    <w:rsid w:val="00CC642E"/>
    <w:rsid w:val="00CC68E9"/>
    <w:rsid w:val="00CC6978"/>
    <w:rsid w:val="00CC7406"/>
    <w:rsid w:val="00CD0D7B"/>
    <w:rsid w:val="00CD2469"/>
    <w:rsid w:val="00CD29AF"/>
    <w:rsid w:val="00CD2F08"/>
    <w:rsid w:val="00CD44FC"/>
    <w:rsid w:val="00CD4985"/>
    <w:rsid w:val="00CD4A6F"/>
    <w:rsid w:val="00CD5F95"/>
    <w:rsid w:val="00CD6401"/>
    <w:rsid w:val="00CD673F"/>
    <w:rsid w:val="00CD6ABE"/>
    <w:rsid w:val="00CD70AD"/>
    <w:rsid w:val="00CD7331"/>
    <w:rsid w:val="00CD7539"/>
    <w:rsid w:val="00CD7823"/>
    <w:rsid w:val="00CD7E93"/>
    <w:rsid w:val="00CD7F21"/>
    <w:rsid w:val="00CE024F"/>
    <w:rsid w:val="00CE10E4"/>
    <w:rsid w:val="00CE1EA8"/>
    <w:rsid w:val="00CE2E83"/>
    <w:rsid w:val="00CE404D"/>
    <w:rsid w:val="00CE4C4D"/>
    <w:rsid w:val="00CE4F2C"/>
    <w:rsid w:val="00CE65F2"/>
    <w:rsid w:val="00CE7869"/>
    <w:rsid w:val="00CE7871"/>
    <w:rsid w:val="00CE78EC"/>
    <w:rsid w:val="00CE7C82"/>
    <w:rsid w:val="00CE7E44"/>
    <w:rsid w:val="00CF084C"/>
    <w:rsid w:val="00CF0852"/>
    <w:rsid w:val="00CF1BB1"/>
    <w:rsid w:val="00CF2FEB"/>
    <w:rsid w:val="00CF3056"/>
    <w:rsid w:val="00CF398E"/>
    <w:rsid w:val="00CF42CA"/>
    <w:rsid w:val="00CF464A"/>
    <w:rsid w:val="00CF4FC8"/>
    <w:rsid w:val="00CF50DF"/>
    <w:rsid w:val="00CF6580"/>
    <w:rsid w:val="00CF723A"/>
    <w:rsid w:val="00CF7549"/>
    <w:rsid w:val="00CF76FB"/>
    <w:rsid w:val="00CF7DEA"/>
    <w:rsid w:val="00CF7F68"/>
    <w:rsid w:val="00D004A6"/>
    <w:rsid w:val="00D02CCE"/>
    <w:rsid w:val="00D03E33"/>
    <w:rsid w:val="00D03FD2"/>
    <w:rsid w:val="00D046EF"/>
    <w:rsid w:val="00D04EFB"/>
    <w:rsid w:val="00D05348"/>
    <w:rsid w:val="00D0604C"/>
    <w:rsid w:val="00D0658D"/>
    <w:rsid w:val="00D07106"/>
    <w:rsid w:val="00D10CAB"/>
    <w:rsid w:val="00D11CF5"/>
    <w:rsid w:val="00D12AE0"/>
    <w:rsid w:val="00D12B32"/>
    <w:rsid w:val="00D14616"/>
    <w:rsid w:val="00D14A14"/>
    <w:rsid w:val="00D14FAE"/>
    <w:rsid w:val="00D1590E"/>
    <w:rsid w:val="00D16074"/>
    <w:rsid w:val="00D16A9B"/>
    <w:rsid w:val="00D176E7"/>
    <w:rsid w:val="00D17CD7"/>
    <w:rsid w:val="00D20071"/>
    <w:rsid w:val="00D2050D"/>
    <w:rsid w:val="00D20520"/>
    <w:rsid w:val="00D20867"/>
    <w:rsid w:val="00D20ED9"/>
    <w:rsid w:val="00D20F60"/>
    <w:rsid w:val="00D21B81"/>
    <w:rsid w:val="00D23AF8"/>
    <w:rsid w:val="00D23C46"/>
    <w:rsid w:val="00D250D6"/>
    <w:rsid w:val="00D2648A"/>
    <w:rsid w:val="00D2679E"/>
    <w:rsid w:val="00D26813"/>
    <w:rsid w:val="00D26CEE"/>
    <w:rsid w:val="00D311A3"/>
    <w:rsid w:val="00D32135"/>
    <w:rsid w:val="00D321CA"/>
    <w:rsid w:val="00D33938"/>
    <w:rsid w:val="00D3446B"/>
    <w:rsid w:val="00D35FA5"/>
    <w:rsid w:val="00D36849"/>
    <w:rsid w:val="00D36A79"/>
    <w:rsid w:val="00D36F66"/>
    <w:rsid w:val="00D36F9C"/>
    <w:rsid w:val="00D374DA"/>
    <w:rsid w:val="00D407F3"/>
    <w:rsid w:val="00D41979"/>
    <w:rsid w:val="00D41E15"/>
    <w:rsid w:val="00D42DC9"/>
    <w:rsid w:val="00D4310F"/>
    <w:rsid w:val="00D435FE"/>
    <w:rsid w:val="00D44A93"/>
    <w:rsid w:val="00D45DC0"/>
    <w:rsid w:val="00D46A6C"/>
    <w:rsid w:val="00D470C2"/>
    <w:rsid w:val="00D47B19"/>
    <w:rsid w:val="00D5047D"/>
    <w:rsid w:val="00D5083F"/>
    <w:rsid w:val="00D50B3B"/>
    <w:rsid w:val="00D512D5"/>
    <w:rsid w:val="00D5144D"/>
    <w:rsid w:val="00D51B6B"/>
    <w:rsid w:val="00D53403"/>
    <w:rsid w:val="00D53BF1"/>
    <w:rsid w:val="00D53F50"/>
    <w:rsid w:val="00D54F28"/>
    <w:rsid w:val="00D5554A"/>
    <w:rsid w:val="00D56336"/>
    <w:rsid w:val="00D568E2"/>
    <w:rsid w:val="00D60383"/>
    <w:rsid w:val="00D6078A"/>
    <w:rsid w:val="00D632C5"/>
    <w:rsid w:val="00D634AD"/>
    <w:rsid w:val="00D63B74"/>
    <w:rsid w:val="00D63CEA"/>
    <w:rsid w:val="00D63DF6"/>
    <w:rsid w:val="00D64798"/>
    <w:rsid w:val="00D64B2E"/>
    <w:rsid w:val="00D64EF3"/>
    <w:rsid w:val="00D654FC"/>
    <w:rsid w:val="00D65532"/>
    <w:rsid w:val="00D65BDC"/>
    <w:rsid w:val="00D66AAE"/>
    <w:rsid w:val="00D66D0D"/>
    <w:rsid w:val="00D67A81"/>
    <w:rsid w:val="00D67B4E"/>
    <w:rsid w:val="00D70515"/>
    <w:rsid w:val="00D70812"/>
    <w:rsid w:val="00D71367"/>
    <w:rsid w:val="00D719A6"/>
    <w:rsid w:val="00D72041"/>
    <w:rsid w:val="00D730B7"/>
    <w:rsid w:val="00D7324D"/>
    <w:rsid w:val="00D74EF4"/>
    <w:rsid w:val="00D750CC"/>
    <w:rsid w:val="00D75CCD"/>
    <w:rsid w:val="00D75DB2"/>
    <w:rsid w:val="00D7637F"/>
    <w:rsid w:val="00D763A9"/>
    <w:rsid w:val="00D763CD"/>
    <w:rsid w:val="00D7678B"/>
    <w:rsid w:val="00D7690B"/>
    <w:rsid w:val="00D76C91"/>
    <w:rsid w:val="00D77B2F"/>
    <w:rsid w:val="00D8012B"/>
    <w:rsid w:val="00D80C82"/>
    <w:rsid w:val="00D81B8D"/>
    <w:rsid w:val="00D8278F"/>
    <w:rsid w:val="00D829AF"/>
    <w:rsid w:val="00D82E5C"/>
    <w:rsid w:val="00D83F24"/>
    <w:rsid w:val="00D843E8"/>
    <w:rsid w:val="00D853A1"/>
    <w:rsid w:val="00D86773"/>
    <w:rsid w:val="00D868B8"/>
    <w:rsid w:val="00D86F97"/>
    <w:rsid w:val="00D87E78"/>
    <w:rsid w:val="00D908F4"/>
    <w:rsid w:val="00D91A52"/>
    <w:rsid w:val="00D92432"/>
    <w:rsid w:val="00D92669"/>
    <w:rsid w:val="00D92DC6"/>
    <w:rsid w:val="00D93595"/>
    <w:rsid w:val="00D93B54"/>
    <w:rsid w:val="00D93F0D"/>
    <w:rsid w:val="00D9420C"/>
    <w:rsid w:val="00D94BFD"/>
    <w:rsid w:val="00D94FB7"/>
    <w:rsid w:val="00D9559C"/>
    <w:rsid w:val="00D958B8"/>
    <w:rsid w:val="00D963DB"/>
    <w:rsid w:val="00D970D3"/>
    <w:rsid w:val="00DA0019"/>
    <w:rsid w:val="00DA1055"/>
    <w:rsid w:val="00DA2EB8"/>
    <w:rsid w:val="00DA3373"/>
    <w:rsid w:val="00DA34AB"/>
    <w:rsid w:val="00DA409B"/>
    <w:rsid w:val="00DA41EE"/>
    <w:rsid w:val="00DA4537"/>
    <w:rsid w:val="00DA5FA2"/>
    <w:rsid w:val="00DA6367"/>
    <w:rsid w:val="00DA6759"/>
    <w:rsid w:val="00DB1152"/>
    <w:rsid w:val="00DB12DC"/>
    <w:rsid w:val="00DB2C31"/>
    <w:rsid w:val="00DB4881"/>
    <w:rsid w:val="00DB4B41"/>
    <w:rsid w:val="00DB4DBC"/>
    <w:rsid w:val="00DB57C7"/>
    <w:rsid w:val="00DB5A12"/>
    <w:rsid w:val="00DB7370"/>
    <w:rsid w:val="00DB7BFF"/>
    <w:rsid w:val="00DC0D69"/>
    <w:rsid w:val="00DC10E1"/>
    <w:rsid w:val="00DC10FE"/>
    <w:rsid w:val="00DC1133"/>
    <w:rsid w:val="00DC13FF"/>
    <w:rsid w:val="00DC4A58"/>
    <w:rsid w:val="00DC50E4"/>
    <w:rsid w:val="00DC5B5F"/>
    <w:rsid w:val="00DC6543"/>
    <w:rsid w:val="00DD0778"/>
    <w:rsid w:val="00DD0C21"/>
    <w:rsid w:val="00DD1A88"/>
    <w:rsid w:val="00DD21D8"/>
    <w:rsid w:val="00DD22DB"/>
    <w:rsid w:val="00DD2D4E"/>
    <w:rsid w:val="00DD525A"/>
    <w:rsid w:val="00DD5D19"/>
    <w:rsid w:val="00DD5F34"/>
    <w:rsid w:val="00DD6FFB"/>
    <w:rsid w:val="00DD7505"/>
    <w:rsid w:val="00DD76A7"/>
    <w:rsid w:val="00DE0D1E"/>
    <w:rsid w:val="00DE2293"/>
    <w:rsid w:val="00DE439B"/>
    <w:rsid w:val="00DE44A7"/>
    <w:rsid w:val="00DE492D"/>
    <w:rsid w:val="00DE503C"/>
    <w:rsid w:val="00DE6B08"/>
    <w:rsid w:val="00DE768D"/>
    <w:rsid w:val="00DE7C25"/>
    <w:rsid w:val="00DE7FEC"/>
    <w:rsid w:val="00DF0604"/>
    <w:rsid w:val="00DF0701"/>
    <w:rsid w:val="00DF22BE"/>
    <w:rsid w:val="00DF26CA"/>
    <w:rsid w:val="00DF2EB4"/>
    <w:rsid w:val="00DF5B0E"/>
    <w:rsid w:val="00DF6A63"/>
    <w:rsid w:val="00DF6F8C"/>
    <w:rsid w:val="00DF7126"/>
    <w:rsid w:val="00E01F19"/>
    <w:rsid w:val="00E031DC"/>
    <w:rsid w:val="00E03F7C"/>
    <w:rsid w:val="00E04F3A"/>
    <w:rsid w:val="00E06295"/>
    <w:rsid w:val="00E062F2"/>
    <w:rsid w:val="00E077DE"/>
    <w:rsid w:val="00E1231C"/>
    <w:rsid w:val="00E13220"/>
    <w:rsid w:val="00E14197"/>
    <w:rsid w:val="00E14AFC"/>
    <w:rsid w:val="00E14DD7"/>
    <w:rsid w:val="00E15458"/>
    <w:rsid w:val="00E15D10"/>
    <w:rsid w:val="00E16C9A"/>
    <w:rsid w:val="00E16D06"/>
    <w:rsid w:val="00E173C5"/>
    <w:rsid w:val="00E207D1"/>
    <w:rsid w:val="00E20894"/>
    <w:rsid w:val="00E20CF6"/>
    <w:rsid w:val="00E21901"/>
    <w:rsid w:val="00E259ED"/>
    <w:rsid w:val="00E25EAA"/>
    <w:rsid w:val="00E261C1"/>
    <w:rsid w:val="00E26AC4"/>
    <w:rsid w:val="00E26CA1"/>
    <w:rsid w:val="00E27A07"/>
    <w:rsid w:val="00E312A3"/>
    <w:rsid w:val="00E31B93"/>
    <w:rsid w:val="00E31F2C"/>
    <w:rsid w:val="00E324B6"/>
    <w:rsid w:val="00E34551"/>
    <w:rsid w:val="00E36766"/>
    <w:rsid w:val="00E373A1"/>
    <w:rsid w:val="00E37B4B"/>
    <w:rsid w:val="00E37B8E"/>
    <w:rsid w:val="00E37BE0"/>
    <w:rsid w:val="00E37CC2"/>
    <w:rsid w:val="00E40B55"/>
    <w:rsid w:val="00E40B9B"/>
    <w:rsid w:val="00E40D50"/>
    <w:rsid w:val="00E42CCB"/>
    <w:rsid w:val="00E42D7A"/>
    <w:rsid w:val="00E43188"/>
    <w:rsid w:val="00E439CA"/>
    <w:rsid w:val="00E43C28"/>
    <w:rsid w:val="00E448B5"/>
    <w:rsid w:val="00E459E5"/>
    <w:rsid w:val="00E45A2B"/>
    <w:rsid w:val="00E45E95"/>
    <w:rsid w:val="00E46A8F"/>
    <w:rsid w:val="00E46BE0"/>
    <w:rsid w:val="00E47C30"/>
    <w:rsid w:val="00E47C91"/>
    <w:rsid w:val="00E5040E"/>
    <w:rsid w:val="00E50568"/>
    <w:rsid w:val="00E522D5"/>
    <w:rsid w:val="00E5268B"/>
    <w:rsid w:val="00E52C03"/>
    <w:rsid w:val="00E53B61"/>
    <w:rsid w:val="00E53C5F"/>
    <w:rsid w:val="00E54F78"/>
    <w:rsid w:val="00E55512"/>
    <w:rsid w:val="00E55F32"/>
    <w:rsid w:val="00E57938"/>
    <w:rsid w:val="00E57F13"/>
    <w:rsid w:val="00E60C27"/>
    <w:rsid w:val="00E61522"/>
    <w:rsid w:val="00E61867"/>
    <w:rsid w:val="00E61EEC"/>
    <w:rsid w:val="00E62430"/>
    <w:rsid w:val="00E629E2"/>
    <w:rsid w:val="00E631E0"/>
    <w:rsid w:val="00E65C6D"/>
    <w:rsid w:val="00E66E6F"/>
    <w:rsid w:val="00E67DD5"/>
    <w:rsid w:val="00E707C1"/>
    <w:rsid w:val="00E70CE5"/>
    <w:rsid w:val="00E71158"/>
    <w:rsid w:val="00E71A0A"/>
    <w:rsid w:val="00E71EB9"/>
    <w:rsid w:val="00E72A21"/>
    <w:rsid w:val="00E76C24"/>
    <w:rsid w:val="00E77015"/>
    <w:rsid w:val="00E77720"/>
    <w:rsid w:val="00E77C47"/>
    <w:rsid w:val="00E77D4D"/>
    <w:rsid w:val="00E8095C"/>
    <w:rsid w:val="00E812F3"/>
    <w:rsid w:val="00E81F17"/>
    <w:rsid w:val="00E83676"/>
    <w:rsid w:val="00E8367E"/>
    <w:rsid w:val="00E85801"/>
    <w:rsid w:val="00E85939"/>
    <w:rsid w:val="00E85E58"/>
    <w:rsid w:val="00E86134"/>
    <w:rsid w:val="00E86213"/>
    <w:rsid w:val="00E87247"/>
    <w:rsid w:val="00E8724B"/>
    <w:rsid w:val="00E87F45"/>
    <w:rsid w:val="00E90297"/>
    <w:rsid w:val="00E9138D"/>
    <w:rsid w:val="00E917F9"/>
    <w:rsid w:val="00E92EFA"/>
    <w:rsid w:val="00E93174"/>
    <w:rsid w:val="00E93C64"/>
    <w:rsid w:val="00E93FAC"/>
    <w:rsid w:val="00E95004"/>
    <w:rsid w:val="00E95915"/>
    <w:rsid w:val="00E96151"/>
    <w:rsid w:val="00E965D9"/>
    <w:rsid w:val="00E9672D"/>
    <w:rsid w:val="00E97210"/>
    <w:rsid w:val="00E9726D"/>
    <w:rsid w:val="00E97CE6"/>
    <w:rsid w:val="00EA166B"/>
    <w:rsid w:val="00EA1778"/>
    <w:rsid w:val="00EA2E37"/>
    <w:rsid w:val="00EA53E6"/>
    <w:rsid w:val="00EA56DA"/>
    <w:rsid w:val="00EA5AA8"/>
    <w:rsid w:val="00EA7214"/>
    <w:rsid w:val="00EA7D90"/>
    <w:rsid w:val="00EA7ED0"/>
    <w:rsid w:val="00EB0AFE"/>
    <w:rsid w:val="00EB0B48"/>
    <w:rsid w:val="00EB12BA"/>
    <w:rsid w:val="00EB14D6"/>
    <w:rsid w:val="00EB14F2"/>
    <w:rsid w:val="00EB2311"/>
    <w:rsid w:val="00EB3852"/>
    <w:rsid w:val="00EB430C"/>
    <w:rsid w:val="00EB515C"/>
    <w:rsid w:val="00EB7159"/>
    <w:rsid w:val="00EC013D"/>
    <w:rsid w:val="00EC0BE4"/>
    <w:rsid w:val="00EC0C66"/>
    <w:rsid w:val="00EC1C17"/>
    <w:rsid w:val="00EC2747"/>
    <w:rsid w:val="00EC2F57"/>
    <w:rsid w:val="00EC3D3C"/>
    <w:rsid w:val="00EC3DD5"/>
    <w:rsid w:val="00EC451D"/>
    <w:rsid w:val="00EC4734"/>
    <w:rsid w:val="00EC4738"/>
    <w:rsid w:val="00EC496D"/>
    <w:rsid w:val="00EC591E"/>
    <w:rsid w:val="00ED013C"/>
    <w:rsid w:val="00ED039B"/>
    <w:rsid w:val="00ED114B"/>
    <w:rsid w:val="00ED4121"/>
    <w:rsid w:val="00ED52F8"/>
    <w:rsid w:val="00ED580C"/>
    <w:rsid w:val="00ED700D"/>
    <w:rsid w:val="00ED758C"/>
    <w:rsid w:val="00EE0A41"/>
    <w:rsid w:val="00EE0F42"/>
    <w:rsid w:val="00EE1062"/>
    <w:rsid w:val="00EE1387"/>
    <w:rsid w:val="00EE22DA"/>
    <w:rsid w:val="00EE28E2"/>
    <w:rsid w:val="00EE2F83"/>
    <w:rsid w:val="00EE4D51"/>
    <w:rsid w:val="00EE5144"/>
    <w:rsid w:val="00EE52C8"/>
    <w:rsid w:val="00EE54D7"/>
    <w:rsid w:val="00EE67DF"/>
    <w:rsid w:val="00EE7471"/>
    <w:rsid w:val="00EE7535"/>
    <w:rsid w:val="00EE7E3F"/>
    <w:rsid w:val="00EF0255"/>
    <w:rsid w:val="00EF103D"/>
    <w:rsid w:val="00EF2151"/>
    <w:rsid w:val="00EF2A7F"/>
    <w:rsid w:val="00EF2AC6"/>
    <w:rsid w:val="00EF3C15"/>
    <w:rsid w:val="00EF4279"/>
    <w:rsid w:val="00EF5504"/>
    <w:rsid w:val="00EF65C3"/>
    <w:rsid w:val="00EF7BC2"/>
    <w:rsid w:val="00EF7D63"/>
    <w:rsid w:val="00EF7E41"/>
    <w:rsid w:val="00F00657"/>
    <w:rsid w:val="00F0163A"/>
    <w:rsid w:val="00F02050"/>
    <w:rsid w:val="00F02526"/>
    <w:rsid w:val="00F027F8"/>
    <w:rsid w:val="00F02A6C"/>
    <w:rsid w:val="00F03F9E"/>
    <w:rsid w:val="00F042A8"/>
    <w:rsid w:val="00F05A5E"/>
    <w:rsid w:val="00F0673E"/>
    <w:rsid w:val="00F06770"/>
    <w:rsid w:val="00F1194F"/>
    <w:rsid w:val="00F11A5E"/>
    <w:rsid w:val="00F120ED"/>
    <w:rsid w:val="00F12A74"/>
    <w:rsid w:val="00F12AD1"/>
    <w:rsid w:val="00F13030"/>
    <w:rsid w:val="00F13B41"/>
    <w:rsid w:val="00F149A9"/>
    <w:rsid w:val="00F153E4"/>
    <w:rsid w:val="00F15649"/>
    <w:rsid w:val="00F16109"/>
    <w:rsid w:val="00F1632A"/>
    <w:rsid w:val="00F17EB5"/>
    <w:rsid w:val="00F20D28"/>
    <w:rsid w:val="00F211F5"/>
    <w:rsid w:val="00F21809"/>
    <w:rsid w:val="00F21B50"/>
    <w:rsid w:val="00F21E72"/>
    <w:rsid w:val="00F226A6"/>
    <w:rsid w:val="00F227F2"/>
    <w:rsid w:val="00F23125"/>
    <w:rsid w:val="00F23609"/>
    <w:rsid w:val="00F23787"/>
    <w:rsid w:val="00F248DC"/>
    <w:rsid w:val="00F24FEA"/>
    <w:rsid w:val="00F25273"/>
    <w:rsid w:val="00F25277"/>
    <w:rsid w:val="00F252D6"/>
    <w:rsid w:val="00F254F5"/>
    <w:rsid w:val="00F25699"/>
    <w:rsid w:val="00F25DEC"/>
    <w:rsid w:val="00F2677A"/>
    <w:rsid w:val="00F26E85"/>
    <w:rsid w:val="00F27234"/>
    <w:rsid w:val="00F301A4"/>
    <w:rsid w:val="00F304D9"/>
    <w:rsid w:val="00F3055B"/>
    <w:rsid w:val="00F30DA5"/>
    <w:rsid w:val="00F31AD4"/>
    <w:rsid w:val="00F32DBD"/>
    <w:rsid w:val="00F3330B"/>
    <w:rsid w:val="00F336C4"/>
    <w:rsid w:val="00F33AB2"/>
    <w:rsid w:val="00F33DC4"/>
    <w:rsid w:val="00F34860"/>
    <w:rsid w:val="00F34BE3"/>
    <w:rsid w:val="00F357B0"/>
    <w:rsid w:val="00F35BA1"/>
    <w:rsid w:val="00F360AE"/>
    <w:rsid w:val="00F36C68"/>
    <w:rsid w:val="00F40598"/>
    <w:rsid w:val="00F40739"/>
    <w:rsid w:val="00F423C0"/>
    <w:rsid w:val="00F4273B"/>
    <w:rsid w:val="00F428C7"/>
    <w:rsid w:val="00F43063"/>
    <w:rsid w:val="00F43DA1"/>
    <w:rsid w:val="00F43F5F"/>
    <w:rsid w:val="00F464E6"/>
    <w:rsid w:val="00F47501"/>
    <w:rsid w:val="00F506AA"/>
    <w:rsid w:val="00F50D18"/>
    <w:rsid w:val="00F510D9"/>
    <w:rsid w:val="00F5179B"/>
    <w:rsid w:val="00F52832"/>
    <w:rsid w:val="00F53073"/>
    <w:rsid w:val="00F55A71"/>
    <w:rsid w:val="00F57410"/>
    <w:rsid w:val="00F57458"/>
    <w:rsid w:val="00F60536"/>
    <w:rsid w:val="00F6082C"/>
    <w:rsid w:val="00F619C1"/>
    <w:rsid w:val="00F61C1B"/>
    <w:rsid w:val="00F6241B"/>
    <w:rsid w:val="00F628D3"/>
    <w:rsid w:val="00F62BB1"/>
    <w:rsid w:val="00F633FA"/>
    <w:rsid w:val="00F6382B"/>
    <w:rsid w:val="00F6399D"/>
    <w:rsid w:val="00F63F74"/>
    <w:rsid w:val="00F6455E"/>
    <w:rsid w:val="00F648C0"/>
    <w:rsid w:val="00F6570D"/>
    <w:rsid w:val="00F65BA7"/>
    <w:rsid w:val="00F65BF2"/>
    <w:rsid w:val="00F65C5B"/>
    <w:rsid w:val="00F6600D"/>
    <w:rsid w:val="00F665D3"/>
    <w:rsid w:val="00F71F59"/>
    <w:rsid w:val="00F72118"/>
    <w:rsid w:val="00F72F98"/>
    <w:rsid w:val="00F733CD"/>
    <w:rsid w:val="00F73889"/>
    <w:rsid w:val="00F743C8"/>
    <w:rsid w:val="00F75CDA"/>
    <w:rsid w:val="00F76378"/>
    <w:rsid w:val="00F764DD"/>
    <w:rsid w:val="00F772F8"/>
    <w:rsid w:val="00F80128"/>
    <w:rsid w:val="00F80502"/>
    <w:rsid w:val="00F8053F"/>
    <w:rsid w:val="00F80786"/>
    <w:rsid w:val="00F82189"/>
    <w:rsid w:val="00F829DB"/>
    <w:rsid w:val="00F82AF9"/>
    <w:rsid w:val="00F832DB"/>
    <w:rsid w:val="00F833D9"/>
    <w:rsid w:val="00F834F7"/>
    <w:rsid w:val="00F84092"/>
    <w:rsid w:val="00F84225"/>
    <w:rsid w:val="00F84A6B"/>
    <w:rsid w:val="00F84CA6"/>
    <w:rsid w:val="00F84D09"/>
    <w:rsid w:val="00F852C4"/>
    <w:rsid w:val="00F85BCE"/>
    <w:rsid w:val="00F86555"/>
    <w:rsid w:val="00F86AA5"/>
    <w:rsid w:val="00F86FB1"/>
    <w:rsid w:val="00F87096"/>
    <w:rsid w:val="00F87404"/>
    <w:rsid w:val="00F875E1"/>
    <w:rsid w:val="00F87672"/>
    <w:rsid w:val="00F87ED5"/>
    <w:rsid w:val="00F9033F"/>
    <w:rsid w:val="00F9060F"/>
    <w:rsid w:val="00F90EC2"/>
    <w:rsid w:val="00F917DE"/>
    <w:rsid w:val="00F931F3"/>
    <w:rsid w:val="00F93858"/>
    <w:rsid w:val="00F93EA1"/>
    <w:rsid w:val="00F93F6A"/>
    <w:rsid w:val="00F954E7"/>
    <w:rsid w:val="00F9550E"/>
    <w:rsid w:val="00F95915"/>
    <w:rsid w:val="00F95A69"/>
    <w:rsid w:val="00F96373"/>
    <w:rsid w:val="00F964CD"/>
    <w:rsid w:val="00F96763"/>
    <w:rsid w:val="00F96F76"/>
    <w:rsid w:val="00F97DEB"/>
    <w:rsid w:val="00FA0BE1"/>
    <w:rsid w:val="00FA0F4A"/>
    <w:rsid w:val="00FA108F"/>
    <w:rsid w:val="00FA32D4"/>
    <w:rsid w:val="00FA41E5"/>
    <w:rsid w:val="00FA4484"/>
    <w:rsid w:val="00FA478A"/>
    <w:rsid w:val="00FA61B5"/>
    <w:rsid w:val="00FA79BA"/>
    <w:rsid w:val="00FA7C11"/>
    <w:rsid w:val="00FB022D"/>
    <w:rsid w:val="00FB05E6"/>
    <w:rsid w:val="00FB0661"/>
    <w:rsid w:val="00FB1CBC"/>
    <w:rsid w:val="00FB1F52"/>
    <w:rsid w:val="00FB2B18"/>
    <w:rsid w:val="00FB2DBF"/>
    <w:rsid w:val="00FB3558"/>
    <w:rsid w:val="00FB3A0E"/>
    <w:rsid w:val="00FB5392"/>
    <w:rsid w:val="00FB59C2"/>
    <w:rsid w:val="00FB5DB0"/>
    <w:rsid w:val="00FB6404"/>
    <w:rsid w:val="00FB7855"/>
    <w:rsid w:val="00FB799C"/>
    <w:rsid w:val="00FC075D"/>
    <w:rsid w:val="00FC1371"/>
    <w:rsid w:val="00FC1AC8"/>
    <w:rsid w:val="00FC2C38"/>
    <w:rsid w:val="00FC30E2"/>
    <w:rsid w:val="00FC35D0"/>
    <w:rsid w:val="00FC369D"/>
    <w:rsid w:val="00FC37C0"/>
    <w:rsid w:val="00FC3A7B"/>
    <w:rsid w:val="00FC497A"/>
    <w:rsid w:val="00FC5037"/>
    <w:rsid w:val="00FC593C"/>
    <w:rsid w:val="00FC63A6"/>
    <w:rsid w:val="00FC6C26"/>
    <w:rsid w:val="00FC7EB7"/>
    <w:rsid w:val="00FD0377"/>
    <w:rsid w:val="00FD0790"/>
    <w:rsid w:val="00FD0FF4"/>
    <w:rsid w:val="00FD1010"/>
    <w:rsid w:val="00FD155C"/>
    <w:rsid w:val="00FD22A1"/>
    <w:rsid w:val="00FD2594"/>
    <w:rsid w:val="00FD2DD9"/>
    <w:rsid w:val="00FD38D3"/>
    <w:rsid w:val="00FD393D"/>
    <w:rsid w:val="00FD4D59"/>
    <w:rsid w:val="00FD52F0"/>
    <w:rsid w:val="00FD6910"/>
    <w:rsid w:val="00FD6C50"/>
    <w:rsid w:val="00FD7864"/>
    <w:rsid w:val="00FD7A9B"/>
    <w:rsid w:val="00FD7F00"/>
    <w:rsid w:val="00FE1447"/>
    <w:rsid w:val="00FE2123"/>
    <w:rsid w:val="00FE59EF"/>
    <w:rsid w:val="00FE5B21"/>
    <w:rsid w:val="00FE6F5A"/>
    <w:rsid w:val="00FF0085"/>
    <w:rsid w:val="00FF1924"/>
    <w:rsid w:val="00FF2F09"/>
    <w:rsid w:val="00FF2F20"/>
    <w:rsid w:val="00FF353E"/>
    <w:rsid w:val="00FF3BB3"/>
    <w:rsid w:val="00FF413C"/>
    <w:rsid w:val="00FF465F"/>
    <w:rsid w:val="00FF4FDB"/>
    <w:rsid w:val="00FF51EA"/>
    <w:rsid w:val="00FF550E"/>
    <w:rsid w:val="00FF67E4"/>
    <w:rsid w:val="00FF6BFD"/>
    <w:rsid w:val="00FF6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1FD028"/>
  <w15:docId w15:val="{BFDCCFCA-FBD7-430B-8569-772105E3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471F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link w:val="Nagwek1Znak"/>
    <w:uiPriority w:val="99"/>
    <w:qFormat/>
    <w:rsid w:val="00A17903"/>
    <w:pPr>
      <w:keepNext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179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179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1790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1790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17903"/>
    <w:pPr>
      <w:spacing w:before="240" w:after="60"/>
      <w:outlineLvl w:val="5"/>
    </w:pPr>
    <w:rPr>
      <w:b/>
      <w:bCs/>
    </w:rPr>
  </w:style>
  <w:style w:type="paragraph" w:styleId="Nagwek9">
    <w:name w:val="heading 9"/>
    <w:basedOn w:val="Normalny"/>
    <w:link w:val="Nagwek9Znak"/>
    <w:uiPriority w:val="99"/>
    <w:qFormat/>
    <w:rsid w:val="00A17903"/>
    <w:pPr>
      <w:keepNext/>
      <w:jc w:val="right"/>
      <w:outlineLvl w:val="8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17903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A17903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A17903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A17903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A17903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A17903"/>
    <w:rPr>
      <w:rFonts w:ascii="Times New Roman" w:hAnsi="Times New Roman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A17903"/>
    <w:rPr>
      <w:rFonts w:ascii="Times New Roman" w:hAnsi="Times New Roman" w:cs="Times New Roman"/>
      <w:i/>
      <w:i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179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17903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A17903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17903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1790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17903"/>
    <w:pPr>
      <w:snapToGrid w:val="0"/>
      <w:spacing w:line="360" w:lineRule="auto"/>
      <w:ind w:firstLine="567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17903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A17903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A17903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179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1790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A17903"/>
    <w:rPr>
      <w:color w:val="0000FF"/>
      <w:u w:val="single"/>
    </w:rPr>
  </w:style>
  <w:style w:type="paragraph" w:customStyle="1" w:styleId="pkt">
    <w:name w:val="pkt"/>
    <w:basedOn w:val="Normalny"/>
    <w:rsid w:val="00A17903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1">
    <w:name w:val="1"/>
    <w:uiPriority w:val="99"/>
    <w:rsid w:val="00A17903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Spistreci3">
    <w:name w:val="toc 3"/>
    <w:basedOn w:val="Normalny"/>
    <w:next w:val="Normalny"/>
    <w:autoRedefine/>
    <w:uiPriority w:val="99"/>
    <w:semiHidden/>
    <w:rsid w:val="00A17903"/>
    <w:pPr>
      <w:spacing w:line="360" w:lineRule="auto"/>
      <w:jc w:val="both"/>
    </w:pPr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A17903"/>
  </w:style>
  <w:style w:type="paragraph" w:styleId="Nagwek">
    <w:name w:val="header"/>
    <w:basedOn w:val="Normalny"/>
    <w:link w:val="NagwekZnak"/>
    <w:uiPriority w:val="99"/>
    <w:rsid w:val="00A179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17903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qFormat/>
    <w:rsid w:val="00A17903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locked/>
    <w:rsid w:val="00A17903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A17903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A179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17903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17903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A17903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A17903"/>
    <w:pPr>
      <w:ind w:left="426" w:hanging="426"/>
      <w:jc w:val="both"/>
    </w:pPr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A17903"/>
    <w:rPr>
      <w:rFonts w:ascii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A17903"/>
    <w:pPr>
      <w:ind w:left="283" w:hanging="283"/>
    </w:pPr>
  </w:style>
  <w:style w:type="paragraph" w:styleId="Tekstblokowy">
    <w:name w:val="Block Text"/>
    <w:basedOn w:val="Normalny"/>
    <w:uiPriority w:val="99"/>
    <w:rsid w:val="00A17903"/>
    <w:pPr>
      <w:spacing w:before="120" w:after="120"/>
      <w:ind w:left="426" w:right="57" w:hanging="426"/>
      <w:jc w:val="both"/>
    </w:pPr>
    <w:rPr>
      <w:sz w:val="24"/>
      <w:szCs w:val="24"/>
    </w:rPr>
  </w:style>
  <w:style w:type="paragraph" w:customStyle="1" w:styleId="Nagwek20">
    <w:name w:val="Nag?—wek 2"/>
    <w:basedOn w:val="Normalny"/>
    <w:next w:val="Normalny"/>
    <w:uiPriority w:val="99"/>
    <w:rsid w:val="00A17903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bCs/>
      <w:sz w:val="24"/>
      <w:szCs w:val="24"/>
      <w:lang w:val="en-US" w:eastAsia="en-US"/>
    </w:rPr>
  </w:style>
  <w:style w:type="paragraph" w:customStyle="1" w:styleId="BodyText31">
    <w:name w:val="Body Text 31"/>
    <w:basedOn w:val="Normalny"/>
    <w:uiPriority w:val="99"/>
    <w:rsid w:val="00A17903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 w:cs="Arial"/>
      <w:sz w:val="24"/>
      <w:szCs w:val="24"/>
      <w:lang w:val="en-US" w:eastAsia="en-US"/>
    </w:rPr>
  </w:style>
  <w:style w:type="paragraph" w:styleId="Listapunktowana">
    <w:name w:val="List Bullet"/>
    <w:basedOn w:val="Normalny"/>
    <w:autoRedefine/>
    <w:uiPriority w:val="99"/>
    <w:rsid w:val="00A17903"/>
    <w:pPr>
      <w:tabs>
        <w:tab w:val="left" w:pos="540"/>
      </w:tabs>
      <w:spacing w:before="240" w:after="240"/>
      <w:ind w:left="2520" w:right="23"/>
      <w:jc w:val="both"/>
    </w:pPr>
    <w:rPr>
      <w:sz w:val="24"/>
      <w:szCs w:val="24"/>
    </w:rPr>
  </w:style>
  <w:style w:type="paragraph" w:customStyle="1" w:styleId="Nagwek50">
    <w:name w:val="Nag?—wek 5"/>
    <w:basedOn w:val="Normalny"/>
    <w:next w:val="Normalny"/>
    <w:rsid w:val="00A17903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 w:cs="Arial"/>
      <w:b/>
      <w:bCs/>
      <w:lang w:val="en-US" w:eastAsia="en-US"/>
    </w:rPr>
  </w:style>
  <w:style w:type="paragraph" w:customStyle="1" w:styleId="Nagwek60">
    <w:name w:val="Nag?—wek 6"/>
    <w:basedOn w:val="Normalny"/>
    <w:next w:val="Normalny"/>
    <w:uiPriority w:val="99"/>
    <w:rsid w:val="00A17903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bCs/>
      <w:sz w:val="22"/>
      <w:szCs w:val="22"/>
      <w:lang w:val="en-US" w:eastAsia="en-US"/>
    </w:rPr>
  </w:style>
  <w:style w:type="paragraph" w:customStyle="1" w:styleId="CM136">
    <w:name w:val="CM136"/>
    <w:basedOn w:val="Normalny"/>
    <w:next w:val="Normalny"/>
    <w:uiPriority w:val="99"/>
    <w:rsid w:val="00A17903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 w:cs="GAGEIA+TimesNewRoman,Bold"/>
      <w:sz w:val="24"/>
      <w:szCs w:val="24"/>
    </w:rPr>
  </w:style>
  <w:style w:type="paragraph" w:customStyle="1" w:styleId="CM141">
    <w:name w:val="CM141"/>
    <w:basedOn w:val="Normalny"/>
    <w:next w:val="Normalny"/>
    <w:uiPriority w:val="99"/>
    <w:rsid w:val="00A17903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 w:cs="GAGEIA+TimesNewRoman,Bold"/>
      <w:sz w:val="24"/>
      <w:szCs w:val="24"/>
    </w:rPr>
  </w:style>
  <w:style w:type="paragraph" w:styleId="Listanumerowana">
    <w:name w:val="List Number"/>
    <w:basedOn w:val="Normalny"/>
    <w:uiPriority w:val="99"/>
    <w:rsid w:val="00A17903"/>
    <w:pPr>
      <w:tabs>
        <w:tab w:val="num" w:pos="720"/>
      </w:tabs>
      <w:suppressAutoHyphens/>
      <w:ind w:left="360" w:hanging="360"/>
    </w:pPr>
    <w:rPr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99"/>
    <w:semiHidden/>
    <w:rsid w:val="00A17903"/>
    <w:pPr>
      <w:tabs>
        <w:tab w:val="left" w:pos="2373"/>
        <w:tab w:val="right" w:leader="dot" w:pos="9060"/>
      </w:tabs>
      <w:ind w:left="2340" w:hanging="2340"/>
    </w:pPr>
  </w:style>
  <w:style w:type="paragraph" w:styleId="Spistreci1">
    <w:name w:val="toc 1"/>
    <w:basedOn w:val="Normalny"/>
    <w:next w:val="Normalny"/>
    <w:autoRedefine/>
    <w:uiPriority w:val="99"/>
    <w:semiHidden/>
    <w:rsid w:val="00A17903"/>
    <w:pPr>
      <w:tabs>
        <w:tab w:val="right" w:leader="dot" w:pos="9062"/>
      </w:tabs>
      <w:spacing w:line="360" w:lineRule="auto"/>
      <w:ind w:left="1077" w:hanging="1077"/>
    </w:pPr>
    <w:rPr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uiPriority w:val="99"/>
    <w:rsid w:val="00A17903"/>
    <w:pPr>
      <w:tabs>
        <w:tab w:val="left" w:pos="0"/>
      </w:tabs>
      <w:jc w:val="both"/>
    </w:pPr>
    <w:rPr>
      <w:sz w:val="24"/>
      <w:szCs w:val="24"/>
    </w:rPr>
  </w:style>
  <w:style w:type="paragraph" w:customStyle="1" w:styleId="Nagwek40">
    <w:name w:val="Nag?—wek 4"/>
    <w:basedOn w:val="Normalny"/>
    <w:next w:val="Normalny"/>
    <w:rsid w:val="00A17903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 w:cs="Arial"/>
      <w:b/>
      <w:bCs/>
      <w:lang w:val="en-US" w:eastAsia="en-US"/>
    </w:rPr>
  </w:style>
  <w:style w:type="paragraph" w:customStyle="1" w:styleId="2">
    <w:name w:val="2"/>
    <w:basedOn w:val="Normalny"/>
    <w:next w:val="Mapadokumentu"/>
    <w:link w:val="MapadokumentuZnak"/>
    <w:uiPriority w:val="99"/>
    <w:rsid w:val="00A17903"/>
    <w:pPr>
      <w:shd w:val="clear" w:color="auto" w:fill="000080"/>
    </w:pPr>
    <w:rPr>
      <w:rFonts w:ascii="Tahoma" w:eastAsia="Calibri" w:hAnsi="Tahoma" w:cs="Tahoma"/>
    </w:rPr>
  </w:style>
  <w:style w:type="character" w:customStyle="1" w:styleId="MapadokumentuZnak">
    <w:name w:val="Mapa dokumentu Znak"/>
    <w:link w:val="2"/>
    <w:uiPriority w:val="99"/>
    <w:semiHidden/>
    <w:locked/>
    <w:rsid w:val="00A17903"/>
    <w:rPr>
      <w:rFonts w:ascii="Tahoma" w:hAnsi="Tahoma" w:cs="Tahoma"/>
      <w:lang w:val="pl-PL" w:eastAsia="pl-PL"/>
    </w:rPr>
  </w:style>
  <w:style w:type="paragraph" w:styleId="Tytu">
    <w:name w:val="Title"/>
    <w:basedOn w:val="Normalny"/>
    <w:link w:val="TytuZnak"/>
    <w:qFormat/>
    <w:rsid w:val="00A17903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locked/>
    <w:rsid w:val="00A17903"/>
    <w:rPr>
      <w:rFonts w:ascii="Arial" w:hAnsi="Arial" w:cs="Arial"/>
      <w:b/>
      <w:b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A17903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A1790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17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1790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text">
    <w:name w:val="text"/>
    <w:basedOn w:val="Normalny"/>
    <w:uiPriority w:val="99"/>
    <w:rsid w:val="00A17903"/>
    <w:pPr>
      <w:spacing w:before="100" w:beforeAutospacing="1" w:after="100" w:afterAutospacing="1"/>
      <w:jc w:val="both"/>
    </w:pPr>
    <w:rPr>
      <w:rFonts w:ascii="Verdana" w:hAnsi="Verdana" w:cs="Verdana"/>
      <w:color w:val="757679"/>
      <w:sz w:val="17"/>
      <w:szCs w:val="17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1790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17903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basedOn w:val="Normalny"/>
    <w:uiPriority w:val="99"/>
    <w:rsid w:val="00A17903"/>
    <w:pPr>
      <w:spacing w:after="80"/>
      <w:ind w:left="431" w:hanging="255"/>
      <w:jc w:val="both"/>
    </w:pPr>
    <w:rPr>
      <w:sz w:val="24"/>
      <w:szCs w:val="24"/>
    </w:rPr>
  </w:style>
  <w:style w:type="paragraph" w:customStyle="1" w:styleId="lit">
    <w:name w:val="lit"/>
    <w:uiPriority w:val="99"/>
    <w:rsid w:val="00A1790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tyt">
    <w:name w:val="tyt"/>
    <w:basedOn w:val="Normalny"/>
    <w:uiPriority w:val="99"/>
    <w:rsid w:val="00A17903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b/>
      <w:bCs/>
      <w:sz w:val="24"/>
      <w:szCs w:val="24"/>
    </w:rPr>
  </w:style>
  <w:style w:type="paragraph" w:customStyle="1" w:styleId="ust1">
    <w:name w:val="ust1"/>
    <w:basedOn w:val="ust"/>
    <w:uiPriority w:val="99"/>
    <w:rsid w:val="00A17903"/>
    <w:pPr>
      <w:overflowPunct w:val="0"/>
      <w:autoSpaceDE w:val="0"/>
      <w:autoSpaceDN w:val="0"/>
      <w:adjustRightInd w:val="0"/>
      <w:spacing w:before="60" w:after="60"/>
      <w:ind w:left="425" w:hanging="380"/>
      <w:textAlignment w:val="baseline"/>
    </w:pPr>
  </w:style>
  <w:style w:type="paragraph" w:customStyle="1" w:styleId="punkty1">
    <w:name w:val="punkty1"/>
    <w:basedOn w:val="pkt"/>
    <w:uiPriority w:val="99"/>
    <w:rsid w:val="00A17903"/>
    <w:pPr>
      <w:autoSpaceDE/>
      <w:autoSpaceDN/>
      <w:spacing w:before="0" w:after="80" w:line="240" w:lineRule="auto"/>
      <w:ind w:hanging="284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A17903"/>
    <w:pPr>
      <w:spacing w:after="200" w:line="276" w:lineRule="auto"/>
      <w:ind w:left="708"/>
    </w:pPr>
    <w:rPr>
      <w:rFonts w:ascii="Calibri" w:hAnsi="Calibri" w:cs="Calibri"/>
      <w:sz w:val="22"/>
      <w:szCs w:val="22"/>
      <w:lang w:eastAsia="en-US"/>
    </w:rPr>
  </w:style>
  <w:style w:type="paragraph" w:customStyle="1" w:styleId="Paragraf">
    <w:name w:val="Paragraf"/>
    <w:basedOn w:val="Normalny"/>
    <w:uiPriority w:val="99"/>
    <w:rsid w:val="00A17903"/>
    <w:pPr>
      <w:widowControl w:val="0"/>
      <w:adjustRightInd w:val="0"/>
      <w:spacing w:before="480" w:after="240" w:line="360" w:lineRule="atLeast"/>
      <w:jc w:val="both"/>
      <w:textAlignment w:val="baseline"/>
    </w:pPr>
    <w:rPr>
      <w:b/>
      <w:bCs/>
      <w:spacing w:val="30"/>
      <w:sz w:val="28"/>
      <w:szCs w:val="28"/>
      <w:u w:val="single"/>
      <w:lang w:eastAsia="en-US"/>
    </w:rPr>
  </w:style>
  <w:style w:type="paragraph" w:customStyle="1" w:styleId="Podstawowywcity">
    <w:name w:val="Podstawowy wcięty"/>
    <w:basedOn w:val="Normalny"/>
    <w:autoRedefine/>
    <w:uiPriority w:val="99"/>
    <w:rsid w:val="00A17903"/>
    <w:pPr>
      <w:ind w:left="1260" w:hanging="1260"/>
      <w:jc w:val="both"/>
    </w:pPr>
    <w:rPr>
      <w:b/>
      <w:bCs/>
      <w:i/>
      <w:iCs/>
      <w:color w:val="FF0000"/>
      <w:sz w:val="24"/>
      <w:szCs w:val="24"/>
      <w:u w:val="single"/>
    </w:rPr>
  </w:style>
  <w:style w:type="character" w:styleId="Pogrubienie">
    <w:name w:val="Strong"/>
    <w:basedOn w:val="Domylnaczcionkaakapitu"/>
    <w:qFormat/>
    <w:rsid w:val="00A17903"/>
    <w:rPr>
      <w:b/>
      <w:bCs/>
    </w:rPr>
  </w:style>
  <w:style w:type="paragraph" w:customStyle="1" w:styleId="ust1art">
    <w:name w:val="ust1art"/>
    <w:basedOn w:val="Normalny"/>
    <w:uiPriority w:val="99"/>
    <w:rsid w:val="00A17903"/>
    <w:pPr>
      <w:spacing w:before="100" w:beforeAutospacing="1" w:after="100" w:afterAutospacing="1"/>
    </w:pPr>
    <w:rPr>
      <w:sz w:val="24"/>
      <w:szCs w:val="24"/>
    </w:rPr>
  </w:style>
  <w:style w:type="paragraph" w:customStyle="1" w:styleId="lit1">
    <w:name w:val="lit1"/>
    <w:basedOn w:val="Normalny"/>
    <w:uiPriority w:val="99"/>
    <w:rsid w:val="00A17903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rsid w:val="00A17903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uiPriority w:val="99"/>
    <w:rsid w:val="00A17903"/>
    <w:pPr>
      <w:spacing w:before="100" w:beforeAutospacing="1" w:after="100" w:afterAutospacing="1"/>
    </w:pPr>
    <w:rPr>
      <w:sz w:val="24"/>
      <w:szCs w:val="24"/>
    </w:rPr>
  </w:style>
  <w:style w:type="paragraph" w:customStyle="1" w:styleId="msolistparagraph0">
    <w:name w:val="msolistparagraph"/>
    <w:basedOn w:val="Normalny"/>
    <w:uiPriority w:val="99"/>
    <w:rsid w:val="00A17903"/>
    <w:pPr>
      <w:ind w:left="720"/>
    </w:pPr>
    <w:rPr>
      <w:sz w:val="24"/>
      <w:szCs w:val="24"/>
    </w:rPr>
  </w:style>
  <w:style w:type="paragraph" w:customStyle="1" w:styleId="Default">
    <w:name w:val="Default"/>
    <w:rsid w:val="00A1790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ListParagraph1">
    <w:name w:val="List Paragraph1"/>
    <w:basedOn w:val="Normalny"/>
    <w:uiPriority w:val="99"/>
    <w:rsid w:val="00A1790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oprawka1">
    <w:name w:val="Poprawka1"/>
    <w:hidden/>
    <w:uiPriority w:val="99"/>
    <w:semiHidden/>
    <w:rsid w:val="00A17903"/>
    <w:rPr>
      <w:rFonts w:ascii="Times New Roman" w:eastAsia="Times New Roman" w:hAnsi="Times New Roman"/>
      <w:sz w:val="20"/>
      <w:szCs w:val="20"/>
    </w:rPr>
  </w:style>
  <w:style w:type="paragraph" w:customStyle="1" w:styleId="Akapitzlist11">
    <w:name w:val="Akapit z listą11"/>
    <w:basedOn w:val="Normalny"/>
    <w:uiPriority w:val="99"/>
    <w:rsid w:val="00A1790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A17903"/>
    <w:rPr>
      <w:rFonts w:ascii="Times New Roman" w:eastAsia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A17903"/>
    <w:pPr>
      <w:suppressAutoHyphens/>
    </w:pPr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rsid w:val="00A17903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A17903"/>
    <w:rPr>
      <w:color w:val="800080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17903"/>
    <w:pPr>
      <w:ind w:left="720"/>
    </w:pPr>
    <w:rPr>
      <w:sz w:val="24"/>
      <w:szCs w:val="24"/>
      <w:lang w:eastAsia="en-US"/>
    </w:rPr>
  </w:style>
  <w:style w:type="paragraph" w:customStyle="1" w:styleId="msonormalcxspdrugie">
    <w:name w:val="msonormalcxspdrugie"/>
    <w:basedOn w:val="Normalny"/>
    <w:uiPriority w:val="99"/>
    <w:rsid w:val="00A17903"/>
    <w:pPr>
      <w:spacing w:before="100" w:beforeAutospacing="1" w:after="100" w:afterAutospacing="1"/>
    </w:pPr>
    <w:rPr>
      <w:sz w:val="24"/>
      <w:szCs w:val="24"/>
    </w:rPr>
  </w:style>
  <w:style w:type="paragraph" w:styleId="Mapadokumentu">
    <w:name w:val="Document Map"/>
    <w:basedOn w:val="Normalny"/>
    <w:link w:val="MapadokumentuZnak1"/>
    <w:uiPriority w:val="99"/>
    <w:semiHidden/>
    <w:rsid w:val="00A17903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locked/>
    <w:rsid w:val="00A17903"/>
    <w:rPr>
      <w:rFonts w:ascii="Tahoma" w:hAnsi="Tahoma" w:cs="Tahoma"/>
      <w:sz w:val="16"/>
      <w:szCs w:val="16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locked/>
    <w:rsid w:val="00841488"/>
    <w:pPr>
      <w:numPr>
        <w:ilvl w:val="1"/>
      </w:numPr>
    </w:pPr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41488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Akapitzlist2">
    <w:name w:val="Akapit z listą2"/>
    <w:uiPriority w:val="99"/>
    <w:rsid w:val="006236EB"/>
    <w:pPr>
      <w:widowControl w:val="0"/>
      <w:suppressAutoHyphens/>
      <w:spacing w:line="100" w:lineRule="atLeast"/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naglowek1">
    <w:name w:val="naglowek1"/>
    <w:basedOn w:val="Normalny"/>
    <w:uiPriority w:val="99"/>
    <w:rsid w:val="00877C7C"/>
    <w:pPr>
      <w:spacing w:before="100" w:beforeAutospacing="1" w:after="100" w:afterAutospacing="1" w:line="360" w:lineRule="atLeast"/>
    </w:pPr>
    <w:rPr>
      <w:sz w:val="24"/>
      <w:szCs w:val="24"/>
    </w:rPr>
  </w:style>
  <w:style w:type="character" w:customStyle="1" w:styleId="st1">
    <w:name w:val="st1"/>
    <w:basedOn w:val="Domylnaczcionkaakapitu"/>
    <w:uiPriority w:val="99"/>
    <w:rsid w:val="00963311"/>
  </w:style>
  <w:style w:type="paragraph" w:customStyle="1" w:styleId="Tekstpodstawowy21">
    <w:name w:val="Tekst podstawowy 21"/>
    <w:basedOn w:val="Normalny"/>
    <w:rsid w:val="00E5268B"/>
    <w:pPr>
      <w:widowControl w:val="0"/>
      <w:jc w:val="both"/>
    </w:pPr>
    <w:rPr>
      <w:rFonts w:ascii="MS Sans Serif" w:hAnsi="MS Sans Serif"/>
      <w:sz w:val="24"/>
    </w:rPr>
  </w:style>
  <w:style w:type="paragraph" w:customStyle="1" w:styleId="Tekstblokowy1">
    <w:name w:val="Tekst blokowy1"/>
    <w:basedOn w:val="Normalny"/>
    <w:rsid w:val="00810762"/>
    <w:pPr>
      <w:widowControl w:val="0"/>
      <w:tabs>
        <w:tab w:val="left" w:pos="6237"/>
        <w:tab w:val="left" w:pos="8080"/>
        <w:tab w:val="left" w:pos="9781"/>
      </w:tabs>
      <w:suppressAutoHyphens/>
      <w:autoSpaceDE w:val="0"/>
      <w:spacing w:line="360" w:lineRule="auto"/>
      <w:ind w:left="284" w:right="20" w:hanging="284"/>
      <w:jc w:val="both"/>
    </w:pPr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0B53FE"/>
    <w:rPr>
      <w:vertAlign w:val="superscript"/>
    </w:rPr>
  </w:style>
  <w:style w:type="character" w:customStyle="1" w:styleId="FontStyle49">
    <w:name w:val="Font Style49"/>
    <w:rsid w:val="000C434C"/>
    <w:rPr>
      <w:rFonts w:ascii="Arial" w:hAnsi="Arial" w:cs="Arial" w:hint="default"/>
      <w:sz w:val="22"/>
      <w:szCs w:val="22"/>
    </w:rPr>
  </w:style>
  <w:style w:type="paragraph" w:customStyle="1" w:styleId="Text1">
    <w:name w:val="Text 1"/>
    <w:basedOn w:val="Normalny"/>
    <w:rsid w:val="0034607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character" w:customStyle="1" w:styleId="DeltaViewInsertion">
    <w:name w:val="DeltaView Insertion"/>
    <w:rsid w:val="00E53C5F"/>
    <w:rPr>
      <w:b/>
      <w:i/>
      <w:spacing w:val="0"/>
    </w:rPr>
  </w:style>
  <w:style w:type="table" w:customStyle="1" w:styleId="TableNormal">
    <w:name w:val="Table Normal"/>
    <w:uiPriority w:val="2"/>
    <w:semiHidden/>
    <w:unhideWhenUsed/>
    <w:qFormat/>
    <w:rsid w:val="00642FB0"/>
    <w:pPr>
      <w:widowControl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42FB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ekstpodstawowy22">
    <w:name w:val="Tekst podstawowy 22"/>
    <w:basedOn w:val="Normalny"/>
    <w:rsid w:val="00882661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Poradnik">
    <w:name w:val="Poradnik"/>
    <w:basedOn w:val="Normalny"/>
    <w:rsid w:val="00882661"/>
    <w:pPr>
      <w:spacing w:before="120" w:line="288" w:lineRule="auto"/>
    </w:pPr>
    <w:rPr>
      <w:sz w:val="24"/>
    </w:rPr>
  </w:style>
  <w:style w:type="paragraph" w:customStyle="1" w:styleId="Artyku">
    <w:name w:val="Artykuł"/>
    <w:basedOn w:val="Normalny"/>
    <w:rsid w:val="00882661"/>
    <w:pPr>
      <w:keepNext/>
      <w:spacing w:before="240" w:after="240"/>
      <w:jc w:val="both"/>
    </w:pPr>
    <w:rPr>
      <w:b/>
      <w:sz w:val="24"/>
    </w:rPr>
  </w:style>
  <w:style w:type="paragraph" w:styleId="Zwykytekst">
    <w:name w:val="Plain Text"/>
    <w:basedOn w:val="Normalny"/>
    <w:link w:val="ZwykytekstZnak"/>
    <w:locked/>
    <w:rsid w:val="002C775E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2C775E"/>
    <w:rPr>
      <w:rFonts w:ascii="Courier New" w:eastAsia="Times New Roman" w:hAnsi="Courier New" w:cs="Courier New"/>
      <w:sz w:val="20"/>
      <w:szCs w:val="20"/>
    </w:rPr>
  </w:style>
  <w:style w:type="paragraph" w:customStyle="1" w:styleId="gwp8226ff9fmsonormal">
    <w:name w:val="gwp8226ff9f_msonormal"/>
    <w:basedOn w:val="Normalny"/>
    <w:rsid w:val="00AE542C"/>
    <w:pPr>
      <w:spacing w:before="100" w:beforeAutospacing="1" w:after="100" w:afterAutospacing="1"/>
    </w:pPr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90B82"/>
    <w:rPr>
      <w:color w:val="605E5C"/>
      <w:shd w:val="clear" w:color="auto" w:fill="E1DFDD"/>
    </w:rPr>
  </w:style>
  <w:style w:type="paragraph" w:customStyle="1" w:styleId="ZnakZnak">
    <w:name w:val="Znak Znak"/>
    <w:basedOn w:val="Normalny"/>
    <w:rsid w:val="00826CBC"/>
    <w:pPr>
      <w:spacing w:line="360" w:lineRule="auto"/>
      <w:jc w:val="both"/>
    </w:pPr>
    <w:rPr>
      <w:rFonts w:ascii="Verdana" w:hAnsi="Verdan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26CBC"/>
    <w:rPr>
      <w:rFonts w:ascii="Times New Roman" w:eastAsia="Times New Roman" w:hAnsi="Times New Roman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3B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39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39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91026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9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39102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9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04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2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3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7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250141A-91BD-481F-8996-6D94EA38BD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591FE5-1DEC-4625-B5D6-83F7873059C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2831</Words>
  <Characters>16986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19778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keywords>Przetarg, laboratorium, PLAD, 2023</cp:keywords>
  <cp:lastModifiedBy>MSC</cp:lastModifiedBy>
  <cp:revision>3</cp:revision>
  <cp:lastPrinted>2025-01-10T07:32:00Z</cp:lastPrinted>
  <dcterms:created xsi:type="dcterms:W3CDTF">2026-01-21T10:02:00Z</dcterms:created>
  <dcterms:modified xsi:type="dcterms:W3CDTF">2026-01-21T10:03:00Z</dcterms:modified>
</cp:coreProperties>
</file>